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4E6EBA" w14:textId="77777777" w:rsidR="00505603" w:rsidRPr="00881C4C" w:rsidRDefault="00505603" w:rsidP="00881C4C">
      <w:pPr>
        <w:pStyle w:val="Heading1"/>
        <w:spacing w:before="0" w:line="360" w:lineRule="auto"/>
        <w:rPr>
          <w:rFonts w:ascii="Open Sans" w:hAnsi="Open Sans" w:cs="Open Sans"/>
          <w:color w:val="5F497A" w:themeColor="accent4" w:themeShade="BF"/>
          <w:sz w:val="24"/>
          <w:szCs w:val="24"/>
        </w:rPr>
      </w:pPr>
      <w:r w:rsidRPr="00881C4C">
        <w:rPr>
          <w:rFonts w:ascii="Open Sans" w:hAnsi="Open Sans" w:cs="Open Sans"/>
          <w:color w:val="5F497A" w:themeColor="accent4" w:themeShade="BF"/>
          <w:sz w:val="24"/>
          <w:szCs w:val="24"/>
        </w:rPr>
        <w:t>Northern Ireland Health Collective (NIHC)</w:t>
      </w:r>
    </w:p>
    <w:p w14:paraId="6A853EE7" w14:textId="5B01F3C1" w:rsidR="00A16048" w:rsidRPr="00881C4C" w:rsidRDefault="00F133A8" w:rsidP="00881C4C">
      <w:pPr>
        <w:spacing w:after="0" w:line="360" w:lineRule="auto"/>
        <w:rPr>
          <w:rFonts w:ascii="Open Sans" w:hAnsi="Open Sans" w:cs="Open Sans"/>
          <w:sz w:val="24"/>
          <w:szCs w:val="24"/>
        </w:rPr>
      </w:pPr>
      <w:r w:rsidRPr="00881C4C">
        <w:rPr>
          <w:rFonts w:ascii="Open Sans" w:hAnsi="Open Sans" w:cs="Open Sans"/>
          <w:b/>
          <w:bCs/>
          <w:color w:val="365F91" w:themeColor="accent1" w:themeShade="BF"/>
          <w:sz w:val="24"/>
          <w:szCs w:val="24"/>
        </w:rPr>
        <w:t>Membership Application Form – 2025/26</w:t>
      </w:r>
    </w:p>
    <w:p w14:paraId="14CB022E" w14:textId="77777777" w:rsidR="00A16048" w:rsidRPr="00881C4C" w:rsidRDefault="00F133A8" w:rsidP="00881C4C">
      <w:pPr>
        <w:pStyle w:val="Heading1"/>
        <w:spacing w:before="0" w:line="360" w:lineRule="auto"/>
        <w:rPr>
          <w:rFonts w:ascii="Open Sans" w:hAnsi="Open Sans" w:cs="Open Sans"/>
          <w:color w:val="5F497A" w:themeColor="accent4" w:themeShade="BF"/>
          <w:sz w:val="24"/>
          <w:szCs w:val="24"/>
        </w:rPr>
      </w:pPr>
      <w:r w:rsidRPr="00881C4C">
        <w:rPr>
          <w:rFonts w:ascii="Open Sans" w:hAnsi="Open Sans" w:cs="Open Sans"/>
          <w:color w:val="5F497A" w:themeColor="accent4" w:themeShade="BF"/>
          <w:sz w:val="24"/>
          <w:szCs w:val="24"/>
        </w:rPr>
        <w:t>Section 1: Applicant Details</w:t>
      </w:r>
    </w:p>
    <w:p w14:paraId="4B1F6585" w14:textId="46C7CB02" w:rsidR="00A16048" w:rsidRPr="00881C4C" w:rsidRDefault="00F133A8" w:rsidP="00881C4C">
      <w:pPr>
        <w:spacing w:after="0" w:line="360" w:lineRule="auto"/>
        <w:rPr>
          <w:rFonts w:ascii="Open Sans" w:hAnsi="Open Sans" w:cs="Open Sans"/>
          <w:b/>
          <w:bCs/>
          <w:sz w:val="24"/>
          <w:szCs w:val="24"/>
        </w:rPr>
      </w:pPr>
      <w:r w:rsidRPr="00881C4C">
        <w:rPr>
          <w:rFonts w:ascii="Open Sans" w:hAnsi="Open Sans" w:cs="Open Sans"/>
          <w:b/>
          <w:bCs/>
          <w:sz w:val="24"/>
          <w:szCs w:val="24"/>
        </w:rPr>
        <w:t>Name of Collective / Alliance / Network / Partnership:</w:t>
      </w:r>
      <w:r w:rsidR="006A2F63" w:rsidRPr="00881C4C">
        <w:rPr>
          <w:rFonts w:ascii="Open Sans" w:hAnsi="Open Sans" w:cs="Open Sans"/>
          <w:b/>
          <w:bCs/>
          <w:sz w:val="24"/>
          <w:szCs w:val="24"/>
        </w:rPr>
        <w:t xml:space="preserve"> </w:t>
      </w:r>
      <w:sdt>
        <w:sdtPr>
          <w:rPr>
            <w:rFonts w:ascii="Open Sans" w:hAnsi="Open Sans" w:cs="Open Sans"/>
            <w:b/>
            <w:bCs/>
            <w:sz w:val="24"/>
            <w:szCs w:val="24"/>
          </w:rPr>
          <w:id w:val="42884546"/>
          <w:placeholder>
            <w:docPart w:val="DefaultPlaceholder_-1854013440"/>
          </w:placeholder>
          <w:showingPlcHdr/>
          <w:text/>
        </w:sdtPr>
        <w:sdtEndPr/>
        <w:sdtContent>
          <w:r w:rsidR="009B5ED6" w:rsidRPr="00881C4C">
            <w:rPr>
              <w:rStyle w:val="PlaceholderText"/>
              <w:rFonts w:ascii="Open Sans" w:hAnsi="Open Sans" w:cs="Open Sans"/>
              <w:sz w:val="24"/>
              <w:szCs w:val="24"/>
            </w:rPr>
            <w:t>Click or tap here to enter text.</w:t>
          </w:r>
        </w:sdtContent>
      </w:sdt>
    </w:p>
    <w:p w14:paraId="0E866BBF" w14:textId="4831C970" w:rsidR="00A16048" w:rsidRPr="00881C4C" w:rsidRDefault="00F133A8" w:rsidP="00881C4C">
      <w:pPr>
        <w:spacing w:after="0" w:line="360" w:lineRule="auto"/>
        <w:rPr>
          <w:rFonts w:ascii="Open Sans" w:hAnsi="Open Sans" w:cs="Open Sans"/>
          <w:sz w:val="24"/>
          <w:szCs w:val="24"/>
        </w:rPr>
      </w:pPr>
      <w:r w:rsidRPr="00881C4C">
        <w:rPr>
          <w:rFonts w:ascii="Open Sans" w:hAnsi="Open Sans" w:cs="Open Sans"/>
          <w:b/>
          <w:bCs/>
          <w:sz w:val="24"/>
          <w:szCs w:val="24"/>
        </w:rPr>
        <w:t>Abbreviated Name (if applicable):</w:t>
      </w:r>
      <w:r w:rsidR="00817036" w:rsidRPr="00881C4C">
        <w:rPr>
          <w:rFonts w:ascii="Open Sans" w:hAnsi="Open Sans" w:cs="Open Sans"/>
          <w:sz w:val="24"/>
          <w:szCs w:val="24"/>
        </w:rPr>
        <w:t xml:space="preserve"> </w:t>
      </w:r>
      <w:sdt>
        <w:sdtPr>
          <w:rPr>
            <w:rFonts w:ascii="Open Sans" w:hAnsi="Open Sans" w:cs="Open Sans"/>
            <w:sz w:val="24"/>
            <w:szCs w:val="24"/>
          </w:rPr>
          <w:id w:val="1691491969"/>
          <w:placeholder>
            <w:docPart w:val="DefaultPlaceholder_-1854013440"/>
          </w:placeholder>
          <w:showingPlcHdr/>
          <w:text/>
        </w:sdtPr>
        <w:sdtEndPr/>
        <w:sdtContent>
          <w:r w:rsidR="00817036" w:rsidRPr="00881C4C">
            <w:rPr>
              <w:rStyle w:val="PlaceholderText"/>
              <w:rFonts w:ascii="Open Sans" w:hAnsi="Open Sans" w:cs="Open Sans"/>
              <w:sz w:val="24"/>
              <w:szCs w:val="24"/>
            </w:rPr>
            <w:t>Click or tap here to enter text.</w:t>
          </w:r>
        </w:sdtContent>
      </w:sdt>
    </w:p>
    <w:p w14:paraId="55E03C5A" w14:textId="15FC77F5" w:rsidR="00A16048" w:rsidRPr="00881C4C" w:rsidRDefault="00F133A8" w:rsidP="00881C4C">
      <w:pPr>
        <w:spacing w:after="0" w:line="360" w:lineRule="auto"/>
        <w:rPr>
          <w:rFonts w:ascii="Open Sans" w:hAnsi="Open Sans" w:cs="Open Sans"/>
          <w:sz w:val="24"/>
          <w:szCs w:val="24"/>
        </w:rPr>
      </w:pPr>
      <w:r w:rsidRPr="00881C4C">
        <w:rPr>
          <w:rFonts w:ascii="Open Sans" w:hAnsi="Open Sans" w:cs="Open Sans"/>
          <w:b/>
          <w:bCs/>
          <w:sz w:val="24"/>
          <w:szCs w:val="24"/>
        </w:rPr>
        <w:t>Website:</w:t>
      </w:r>
      <w:r w:rsidR="00817036" w:rsidRPr="00881C4C">
        <w:rPr>
          <w:rFonts w:ascii="Open Sans" w:hAnsi="Open Sans" w:cs="Open Sans"/>
          <w:sz w:val="24"/>
          <w:szCs w:val="24"/>
        </w:rPr>
        <w:t xml:space="preserve"> </w:t>
      </w:r>
      <w:sdt>
        <w:sdtPr>
          <w:rPr>
            <w:rFonts w:ascii="Open Sans" w:hAnsi="Open Sans" w:cs="Open Sans"/>
            <w:sz w:val="24"/>
            <w:szCs w:val="24"/>
          </w:rPr>
          <w:id w:val="-1812014889"/>
          <w:placeholder>
            <w:docPart w:val="DefaultPlaceholder_-1854013440"/>
          </w:placeholder>
          <w:showingPlcHdr/>
          <w:text/>
        </w:sdtPr>
        <w:sdtEndPr/>
        <w:sdtContent>
          <w:r w:rsidR="00817036" w:rsidRPr="00881C4C">
            <w:rPr>
              <w:rStyle w:val="PlaceholderText"/>
              <w:rFonts w:ascii="Open Sans" w:hAnsi="Open Sans" w:cs="Open Sans"/>
              <w:sz w:val="24"/>
              <w:szCs w:val="24"/>
            </w:rPr>
            <w:t>Click or tap here to enter text.</w:t>
          </w:r>
        </w:sdtContent>
      </w:sdt>
    </w:p>
    <w:p w14:paraId="3070B5C3" w14:textId="765F187F" w:rsidR="00F41194" w:rsidRPr="00881C4C" w:rsidRDefault="00F41194" w:rsidP="00881C4C">
      <w:pPr>
        <w:spacing w:after="0" w:line="360" w:lineRule="auto"/>
        <w:rPr>
          <w:rFonts w:ascii="Open Sans" w:hAnsi="Open Sans" w:cs="Open Sans"/>
          <w:sz w:val="24"/>
          <w:szCs w:val="24"/>
        </w:rPr>
      </w:pPr>
      <w:r w:rsidRPr="00881C4C">
        <w:rPr>
          <w:rFonts w:ascii="Open Sans" w:hAnsi="Open Sans" w:cs="Open Sans"/>
          <w:b/>
          <w:bCs/>
          <w:sz w:val="24"/>
          <w:szCs w:val="24"/>
        </w:rPr>
        <w:t>Social Media:</w:t>
      </w:r>
      <w:r w:rsidRPr="00881C4C">
        <w:rPr>
          <w:rFonts w:ascii="Open Sans" w:hAnsi="Open Sans" w:cs="Open Sans"/>
          <w:sz w:val="24"/>
          <w:szCs w:val="24"/>
        </w:rPr>
        <w:t xml:space="preserve">  </w:t>
      </w:r>
      <w:sdt>
        <w:sdtPr>
          <w:rPr>
            <w:rFonts w:ascii="Open Sans" w:hAnsi="Open Sans" w:cs="Open Sans"/>
            <w:sz w:val="24"/>
            <w:szCs w:val="24"/>
          </w:rPr>
          <w:id w:val="-437830237"/>
          <w:placeholder>
            <w:docPart w:val="DefaultPlaceholder_-1854013440"/>
          </w:placeholder>
          <w:showingPlcHdr/>
          <w:text/>
        </w:sdtPr>
        <w:sdtEndPr/>
        <w:sdtContent>
          <w:r w:rsidR="00E736D8" w:rsidRPr="00881C4C">
            <w:rPr>
              <w:rStyle w:val="PlaceholderText"/>
              <w:rFonts w:ascii="Open Sans" w:hAnsi="Open Sans" w:cs="Open Sans"/>
              <w:sz w:val="24"/>
              <w:szCs w:val="24"/>
            </w:rPr>
            <w:t>Click or tap here to enter text.</w:t>
          </w:r>
        </w:sdtContent>
      </w:sdt>
    </w:p>
    <w:p w14:paraId="16782ADB" w14:textId="25DD6E94" w:rsidR="00A16048" w:rsidRPr="00881C4C" w:rsidRDefault="00F133A8" w:rsidP="00881C4C">
      <w:pPr>
        <w:spacing w:after="0" w:line="360" w:lineRule="auto"/>
        <w:rPr>
          <w:rFonts w:ascii="Open Sans" w:hAnsi="Open Sans" w:cs="Open Sans"/>
          <w:b/>
          <w:bCs/>
          <w:sz w:val="24"/>
          <w:szCs w:val="24"/>
        </w:rPr>
      </w:pPr>
      <w:r w:rsidRPr="00881C4C">
        <w:rPr>
          <w:rFonts w:ascii="Open Sans" w:hAnsi="Open Sans" w:cs="Open Sans"/>
          <w:b/>
          <w:bCs/>
          <w:sz w:val="24"/>
          <w:szCs w:val="24"/>
        </w:rPr>
        <w:t>Primary Contact Person</w:t>
      </w:r>
      <w:r w:rsidR="2B3602E1" w:rsidRPr="00881C4C">
        <w:rPr>
          <w:rFonts w:ascii="Open Sans" w:hAnsi="Open Sans" w:cs="Open Sans"/>
          <w:b/>
          <w:bCs/>
          <w:sz w:val="24"/>
          <w:szCs w:val="24"/>
        </w:rPr>
        <w:t xml:space="preserve"> </w:t>
      </w:r>
    </w:p>
    <w:p w14:paraId="1B10C517" w14:textId="7DF2094A" w:rsidR="00A16048" w:rsidRPr="00881C4C" w:rsidRDefault="00F133A8" w:rsidP="00881C4C">
      <w:pPr>
        <w:pStyle w:val="ListParagraph"/>
        <w:numPr>
          <w:ilvl w:val="0"/>
          <w:numId w:val="15"/>
        </w:numPr>
        <w:spacing w:after="0" w:line="360" w:lineRule="auto"/>
        <w:rPr>
          <w:rFonts w:ascii="Open Sans" w:hAnsi="Open Sans" w:cs="Open Sans"/>
          <w:sz w:val="24"/>
          <w:szCs w:val="24"/>
        </w:rPr>
      </w:pPr>
      <w:r w:rsidRPr="00881C4C">
        <w:rPr>
          <w:rFonts w:ascii="Open Sans" w:hAnsi="Open Sans" w:cs="Open Sans"/>
          <w:b/>
          <w:bCs/>
          <w:sz w:val="24"/>
          <w:szCs w:val="24"/>
        </w:rPr>
        <w:t>Name:</w:t>
      </w:r>
      <w:r w:rsidR="00E736D8" w:rsidRPr="00881C4C">
        <w:rPr>
          <w:rFonts w:ascii="Open Sans" w:hAnsi="Open Sans" w:cs="Open Sans"/>
          <w:sz w:val="24"/>
          <w:szCs w:val="24"/>
        </w:rPr>
        <w:t xml:space="preserve"> </w:t>
      </w:r>
      <w:sdt>
        <w:sdtPr>
          <w:rPr>
            <w:rFonts w:ascii="Open Sans" w:hAnsi="Open Sans" w:cs="Open Sans"/>
            <w:sz w:val="24"/>
            <w:szCs w:val="24"/>
          </w:rPr>
          <w:id w:val="1884133384"/>
          <w:placeholder>
            <w:docPart w:val="DefaultPlaceholder_-1854013440"/>
          </w:placeholder>
          <w:showingPlcHdr/>
          <w:text/>
        </w:sdtPr>
        <w:sdtEndPr/>
        <w:sdtContent>
          <w:r w:rsidR="00E736D8" w:rsidRPr="00881C4C">
            <w:rPr>
              <w:rStyle w:val="PlaceholderText"/>
              <w:rFonts w:ascii="Open Sans" w:hAnsi="Open Sans" w:cs="Open Sans"/>
              <w:sz w:val="24"/>
              <w:szCs w:val="24"/>
            </w:rPr>
            <w:t>Click or tap here to enter text.</w:t>
          </w:r>
        </w:sdtContent>
      </w:sdt>
    </w:p>
    <w:p w14:paraId="6D65B94D" w14:textId="521DC10F" w:rsidR="00A16048" w:rsidRPr="00881C4C" w:rsidRDefault="00F133A8" w:rsidP="00881C4C">
      <w:pPr>
        <w:pStyle w:val="ListParagraph"/>
        <w:numPr>
          <w:ilvl w:val="0"/>
          <w:numId w:val="15"/>
        </w:numPr>
        <w:spacing w:after="0" w:line="360" w:lineRule="auto"/>
        <w:rPr>
          <w:rFonts w:ascii="Open Sans" w:hAnsi="Open Sans" w:cs="Open Sans"/>
          <w:sz w:val="24"/>
          <w:szCs w:val="24"/>
        </w:rPr>
      </w:pPr>
      <w:r w:rsidRPr="00881C4C">
        <w:rPr>
          <w:rFonts w:ascii="Open Sans" w:hAnsi="Open Sans" w:cs="Open Sans"/>
          <w:b/>
          <w:bCs/>
          <w:sz w:val="24"/>
          <w:szCs w:val="24"/>
        </w:rPr>
        <w:t>Position / Role:</w:t>
      </w:r>
      <w:r w:rsidR="00E736D8" w:rsidRPr="00881C4C">
        <w:rPr>
          <w:rFonts w:ascii="Open Sans" w:hAnsi="Open Sans" w:cs="Open Sans"/>
          <w:sz w:val="24"/>
          <w:szCs w:val="24"/>
        </w:rPr>
        <w:t xml:space="preserve"> </w:t>
      </w:r>
      <w:sdt>
        <w:sdtPr>
          <w:rPr>
            <w:rFonts w:ascii="Open Sans" w:hAnsi="Open Sans" w:cs="Open Sans"/>
            <w:sz w:val="24"/>
            <w:szCs w:val="24"/>
          </w:rPr>
          <w:id w:val="-622542013"/>
          <w:placeholder>
            <w:docPart w:val="DefaultPlaceholder_-1854013440"/>
          </w:placeholder>
          <w:showingPlcHdr/>
          <w:text/>
        </w:sdtPr>
        <w:sdtEndPr/>
        <w:sdtContent>
          <w:r w:rsidR="00E736D8" w:rsidRPr="00881C4C">
            <w:rPr>
              <w:rStyle w:val="PlaceholderText"/>
              <w:rFonts w:ascii="Open Sans" w:hAnsi="Open Sans" w:cs="Open Sans"/>
              <w:sz w:val="24"/>
              <w:szCs w:val="24"/>
            </w:rPr>
            <w:t>Click or tap here to enter text.</w:t>
          </w:r>
        </w:sdtContent>
      </w:sdt>
    </w:p>
    <w:p w14:paraId="7282B6C8" w14:textId="18242618" w:rsidR="00A16048" w:rsidRPr="00881C4C" w:rsidRDefault="00F133A8" w:rsidP="00881C4C">
      <w:pPr>
        <w:pStyle w:val="ListParagraph"/>
        <w:numPr>
          <w:ilvl w:val="0"/>
          <w:numId w:val="15"/>
        </w:numPr>
        <w:spacing w:after="0" w:line="360" w:lineRule="auto"/>
        <w:rPr>
          <w:rFonts w:ascii="Open Sans" w:hAnsi="Open Sans" w:cs="Open Sans"/>
          <w:sz w:val="24"/>
          <w:szCs w:val="24"/>
        </w:rPr>
      </w:pPr>
      <w:r w:rsidRPr="00881C4C">
        <w:rPr>
          <w:rFonts w:ascii="Open Sans" w:hAnsi="Open Sans" w:cs="Open Sans"/>
          <w:b/>
          <w:bCs/>
          <w:sz w:val="24"/>
          <w:szCs w:val="24"/>
        </w:rPr>
        <w:t>Email:</w:t>
      </w:r>
      <w:r w:rsidR="00E736D8" w:rsidRPr="00881C4C">
        <w:rPr>
          <w:rFonts w:ascii="Open Sans" w:hAnsi="Open Sans" w:cs="Open Sans"/>
          <w:sz w:val="24"/>
          <w:szCs w:val="24"/>
        </w:rPr>
        <w:t xml:space="preserve"> </w:t>
      </w:r>
      <w:sdt>
        <w:sdtPr>
          <w:rPr>
            <w:rFonts w:ascii="Open Sans" w:hAnsi="Open Sans" w:cs="Open Sans"/>
            <w:sz w:val="24"/>
            <w:szCs w:val="24"/>
          </w:rPr>
          <w:id w:val="-24173866"/>
          <w:placeholder>
            <w:docPart w:val="DefaultPlaceholder_-1854013440"/>
          </w:placeholder>
          <w:showingPlcHdr/>
          <w:text/>
        </w:sdtPr>
        <w:sdtEndPr/>
        <w:sdtContent>
          <w:r w:rsidR="00E736D8" w:rsidRPr="00881C4C">
            <w:rPr>
              <w:rStyle w:val="PlaceholderText"/>
              <w:rFonts w:ascii="Open Sans" w:hAnsi="Open Sans" w:cs="Open Sans"/>
              <w:sz w:val="24"/>
              <w:szCs w:val="24"/>
            </w:rPr>
            <w:t>Click or tap here to enter text.</w:t>
          </w:r>
        </w:sdtContent>
      </w:sdt>
    </w:p>
    <w:p w14:paraId="1BAB0195" w14:textId="10E1F1ED" w:rsidR="00A16048" w:rsidRPr="00881C4C" w:rsidRDefault="00F133A8" w:rsidP="00881C4C">
      <w:pPr>
        <w:pStyle w:val="ListParagraph"/>
        <w:numPr>
          <w:ilvl w:val="0"/>
          <w:numId w:val="15"/>
        </w:numPr>
        <w:spacing w:after="0" w:line="360" w:lineRule="auto"/>
        <w:rPr>
          <w:rFonts w:ascii="Open Sans" w:hAnsi="Open Sans" w:cs="Open Sans"/>
          <w:sz w:val="24"/>
          <w:szCs w:val="24"/>
        </w:rPr>
      </w:pPr>
      <w:r w:rsidRPr="00881C4C">
        <w:rPr>
          <w:rFonts w:ascii="Open Sans" w:hAnsi="Open Sans" w:cs="Open Sans"/>
          <w:b/>
          <w:bCs/>
          <w:sz w:val="24"/>
          <w:szCs w:val="24"/>
        </w:rPr>
        <w:t>Phone:</w:t>
      </w:r>
      <w:r w:rsidR="00E736D8" w:rsidRPr="00881C4C">
        <w:rPr>
          <w:rFonts w:ascii="Open Sans" w:hAnsi="Open Sans" w:cs="Open Sans"/>
          <w:sz w:val="24"/>
          <w:szCs w:val="24"/>
        </w:rPr>
        <w:t xml:space="preserve"> </w:t>
      </w:r>
      <w:sdt>
        <w:sdtPr>
          <w:rPr>
            <w:rFonts w:ascii="Open Sans" w:hAnsi="Open Sans" w:cs="Open Sans"/>
            <w:sz w:val="24"/>
            <w:szCs w:val="24"/>
          </w:rPr>
          <w:id w:val="13661703"/>
          <w:placeholder>
            <w:docPart w:val="DefaultPlaceholder_-1854013440"/>
          </w:placeholder>
          <w:showingPlcHdr/>
          <w:text/>
        </w:sdtPr>
        <w:sdtEndPr/>
        <w:sdtContent>
          <w:r w:rsidR="00E736D8" w:rsidRPr="00881C4C">
            <w:rPr>
              <w:rStyle w:val="PlaceholderText"/>
              <w:rFonts w:ascii="Open Sans" w:hAnsi="Open Sans" w:cs="Open Sans"/>
              <w:sz w:val="24"/>
              <w:szCs w:val="24"/>
            </w:rPr>
            <w:t>Click or tap here to enter text.</w:t>
          </w:r>
        </w:sdtContent>
      </w:sdt>
    </w:p>
    <w:p w14:paraId="0A686C67" w14:textId="32D3600A" w:rsidR="00A16048" w:rsidRPr="00881C4C" w:rsidRDefault="00F133A8" w:rsidP="00881C4C">
      <w:pPr>
        <w:spacing w:after="0" w:line="360" w:lineRule="auto"/>
        <w:rPr>
          <w:rFonts w:ascii="Open Sans" w:hAnsi="Open Sans" w:cs="Open Sans"/>
          <w:b/>
          <w:bCs/>
          <w:sz w:val="24"/>
          <w:szCs w:val="24"/>
        </w:rPr>
      </w:pPr>
      <w:r w:rsidRPr="00881C4C">
        <w:rPr>
          <w:rFonts w:ascii="Open Sans" w:hAnsi="Open Sans" w:cs="Open Sans"/>
          <w:b/>
          <w:bCs/>
          <w:sz w:val="24"/>
          <w:szCs w:val="24"/>
        </w:rPr>
        <w:t>Secondary Contact Person (optional)</w:t>
      </w:r>
    </w:p>
    <w:p w14:paraId="63135287" w14:textId="28E3DB28" w:rsidR="00A16048" w:rsidRPr="00881C4C" w:rsidRDefault="00F133A8" w:rsidP="00881C4C">
      <w:pPr>
        <w:pStyle w:val="ListParagraph"/>
        <w:numPr>
          <w:ilvl w:val="0"/>
          <w:numId w:val="18"/>
        </w:numPr>
        <w:spacing w:after="0" w:line="360" w:lineRule="auto"/>
        <w:rPr>
          <w:rFonts w:ascii="Open Sans" w:hAnsi="Open Sans" w:cs="Open Sans"/>
          <w:b/>
          <w:bCs/>
          <w:sz w:val="24"/>
          <w:szCs w:val="24"/>
        </w:rPr>
      </w:pPr>
      <w:r w:rsidRPr="00881C4C">
        <w:rPr>
          <w:rFonts w:ascii="Open Sans" w:hAnsi="Open Sans" w:cs="Open Sans"/>
          <w:b/>
          <w:bCs/>
          <w:sz w:val="24"/>
          <w:szCs w:val="24"/>
        </w:rPr>
        <w:t>Name:</w:t>
      </w:r>
      <w:r w:rsidR="00973407" w:rsidRPr="00881C4C">
        <w:rPr>
          <w:rFonts w:ascii="Open Sans" w:hAnsi="Open Sans" w:cs="Open Sans"/>
          <w:b/>
          <w:bCs/>
          <w:sz w:val="24"/>
          <w:szCs w:val="24"/>
        </w:rPr>
        <w:t xml:space="preserve"> </w:t>
      </w:r>
      <w:sdt>
        <w:sdtPr>
          <w:rPr>
            <w:rFonts w:ascii="Open Sans" w:hAnsi="Open Sans" w:cs="Open Sans"/>
            <w:b/>
            <w:bCs/>
            <w:sz w:val="24"/>
            <w:szCs w:val="24"/>
          </w:rPr>
          <w:id w:val="-855957762"/>
          <w:placeholder>
            <w:docPart w:val="DefaultPlaceholder_-1854013440"/>
          </w:placeholder>
          <w:showingPlcHdr/>
          <w:text/>
        </w:sdtPr>
        <w:sdtEndPr/>
        <w:sdtContent>
          <w:r w:rsidR="00973407" w:rsidRPr="00881C4C">
            <w:rPr>
              <w:rStyle w:val="PlaceholderText"/>
              <w:rFonts w:ascii="Open Sans" w:hAnsi="Open Sans" w:cs="Open Sans"/>
              <w:sz w:val="24"/>
              <w:szCs w:val="24"/>
            </w:rPr>
            <w:t>Click or tap here to enter text.</w:t>
          </w:r>
        </w:sdtContent>
      </w:sdt>
    </w:p>
    <w:p w14:paraId="7751FE33" w14:textId="7C06BCE4" w:rsidR="00A16048" w:rsidRPr="00881C4C" w:rsidRDefault="00F133A8" w:rsidP="00881C4C">
      <w:pPr>
        <w:pStyle w:val="ListParagraph"/>
        <w:numPr>
          <w:ilvl w:val="0"/>
          <w:numId w:val="18"/>
        </w:numPr>
        <w:spacing w:after="0" w:line="360" w:lineRule="auto"/>
        <w:rPr>
          <w:rFonts w:ascii="Open Sans" w:hAnsi="Open Sans" w:cs="Open Sans"/>
          <w:b/>
          <w:bCs/>
          <w:sz w:val="24"/>
          <w:szCs w:val="24"/>
        </w:rPr>
      </w:pPr>
      <w:r w:rsidRPr="00881C4C">
        <w:rPr>
          <w:rFonts w:ascii="Open Sans" w:hAnsi="Open Sans" w:cs="Open Sans"/>
          <w:b/>
          <w:bCs/>
          <w:sz w:val="24"/>
          <w:szCs w:val="24"/>
        </w:rPr>
        <w:t>Position / Role:</w:t>
      </w:r>
      <w:r w:rsidR="00973407" w:rsidRPr="00881C4C">
        <w:rPr>
          <w:rFonts w:ascii="Open Sans" w:hAnsi="Open Sans" w:cs="Open Sans"/>
          <w:b/>
          <w:bCs/>
          <w:sz w:val="24"/>
          <w:szCs w:val="24"/>
        </w:rPr>
        <w:t xml:space="preserve"> </w:t>
      </w:r>
      <w:sdt>
        <w:sdtPr>
          <w:rPr>
            <w:rFonts w:ascii="Open Sans" w:hAnsi="Open Sans" w:cs="Open Sans"/>
            <w:b/>
            <w:bCs/>
            <w:sz w:val="24"/>
            <w:szCs w:val="24"/>
          </w:rPr>
          <w:id w:val="-904225546"/>
          <w:placeholder>
            <w:docPart w:val="DefaultPlaceholder_-1854013440"/>
          </w:placeholder>
          <w:showingPlcHdr/>
          <w:text/>
        </w:sdtPr>
        <w:sdtEndPr/>
        <w:sdtContent>
          <w:r w:rsidR="00973407" w:rsidRPr="00881C4C">
            <w:rPr>
              <w:rStyle w:val="PlaceholderText"/>
              <w:rFonts w:ascii="Open Sans" w:hAnsi="Open Sans" w:cs="Open Sans"/>
              <w:sz w:val="24"/>
              <w:szCs w:val="24"/>
            </w:rPr>
            <w:t>Click or tap here to enter text.</w:t>
          </w:r>
        </w:sdtContent>
      </w:sdt>
    </w:p>
    <w:p w14:paraId="1F91DFB8" w14:textId="28F066B0" w:rsidR="00A16048" w:rsidRPr="00881C4C" w:rsidRDefault="00F133A8" w:rsidP="00881C4C">
      <w:pPr>
        <w:pStyle w:val="ListParagraph"/>
        <w:numPr>
          <w:ilvl w:val="0"/>
          <w:numId w:val="18"/>
        </w:numPr>
        <w:spacing w:after="0" w:line="360" w:lineRule="auto"/>
        <w:rPr>
          <w:rFonts w:ascii="Open Sans" w:hAnsi="Open Sans" w:cs="Open Sans"/>
          <w:b/>
          <w:bCs/>
          <w:sz w:val="24"/>
          <w:szCs w:val="24"/>
        </w:rPr>
      </w:pPr>
      <w:r w:rsidRPr="00881C4C">
        <w:rPr>
          <w:rFonts w:ascii="Open Sans" w:hAnsi="Open Sans" w:cs="Open Sans"/>
          <w:b/>
          <w:bCs/>
          <w:sz w:val="24"/>
          <w:szCs w:val="24"/>
        </w:rPr>
        <w:t>Email:</w:t>
      </w:r>
      <w:r w:rsidR="00973407" w:rsidRPr="00881C4C">
        <w:rPr>
          <w:rFonts w:ascii="Open Sans" w:hAnsi="Open Sans" w:cs="Open Sans"/>
          <w:b/>
          <w:bCs/>
          <w:sz w:val="24"/>
          <w:szCs w:val="24"/>
        </w:rPr>
        <w:t xml:space="preserve"> </w:t>
      </w:r>
      <w:sdt>
        <w:sdtPr>
          <w:rPr>
            <w:rFonts w:ascii="Open Sans" w:hAnsi="Open Sans" w:cs="Open Sans"/>
            <w:b/>
            <w:bCs/>
            <w:sz w:val="24"/>
            <w:szCs w:val="24"/>
          </w:rPr>
          <w:id w:val="-92245901"/>
          <w:placeholder>
            <w:docPart w:val="DefaultPlaceholder_-1854013440"/>
          </w:placeholder>
          <w:showingPlcHdr/>
          <w:text/>
        </w:sdtPr>
        <w:sdtEndPr/>
        <w:sdtContent>
          <w:r w:rsidR="00973407" w:rsidRPr="00881C4C">
            <w:rPr>
              <w:rStyle w:val="PlaceholderText"/>
              <w:rFonts w:ascii="Open Sans" w:hAnsi="Open Sans" w:cs="Open Sans"/>
              <w:sz w:val="24"/>
              <w:szCs w:val="24"/>
            </w:rPr>
            <w:t>Click or tap here to enter text.</w:t>
          </w:r>
        </w:sdtContent>
      </w:sdt>
    </w:p>
    <w:p w14:paraId="3A404C9E" w14:textId="623A735A" w:rsidR="00A16048" w:rsidRPr="00881C4C" w:rsidRDefault="00F133A8" w:rsidP="00881C4C">
      <w:pPr>
        <w:pStyle w:val="ListParagraph"/>
        <w:numPr>
          <w:ilvl w:val="0"/>
          <w:numId w:val="18"/>
        </w:numPr>
        <w:spacing w:after="0" w:line="360" w:lineRule="auto"/>
        <w:rPr>
          <w:rFonts w:ascii="Open Sans" w:hAnsi="Open Sans" w:cs="Open Sans"/>
          <w:b/>
          <w:bCs/>
          <w:sz w:val="24"/>
          <w:szCs w:val="24"/>
        </w:rPr>
      </w:pPr>
      <w:r w:rsidRPr="00881C4C">
        <w:rPr>
          <w:rFonts w:ascii="Open Sans" w:hAnsi="Open Sans" w:cs="Open Sans"/>
          <w:b/>
          <w:bCs/>
          <w:sz w:val="24"/>
          <w:szCs w:val="24"/>
        </w:rPr>
        <w:t>Phone:</w:t>
      </w:r>
      <w:r w:rsidR="00973407" w:rsidRPr="00881C4C">
        <w:rPr>
          <w:rFonts w:ascii="Open Sans" w:hAnsi="Open Sans" w:cs="Open Sans"/>
          <w:b/>
          <w:bCs/>
          <w:sz w:val="24"/>
          <w:szCs w:val="24"/>
        </w:rPr>
        <w:t xml:space="preserve"> </w:t>
      </w:r>
      <w:sdt>
        <w:sdtPr>
          <w:rPr>
            <w:rFonts w:ascii="Open Sans" w:hAnsi="Open Sans" w:cs="Open Sans"/>
            <w:b/>
            <w:bCs/>
            <w:sz w:val="24"/>
            <w:szCs w:val="24"/>
          </w:rPr>
          <w:id w:val="2107147274"/>
          <w:placeholder>
            <w:docPart w:val="DefaultPlaceholder_-1854013440"/>
          </w:placeholder>
          <w:showingPlcHdr/>
          <w:text/>
        </w:sdtPr>
        <w:sdtEndPr/>
        <w:sdtContent>
          <w:r w:rsidR="00973407" w:rsidRPr="00881C4C">
            <w:rPr>
              <w:rStyle w:val="PlaceholderText"/>
              <w:rFonts w:ascii="Open Sans" w:hAnsi="Open Sans" w:cs="Open Sans"/>
              <w:sz w:val="24"/>
              <w:szCs w:val="24"/>
            </w:rPr>
            <w:t>Click or tap here to enter text.</w:t>
          </w:r>
        </w:sdtContent>
      </w:sdt>
    </w:p>
    <w:p w14:paraId="5B095D98" w14:textId="77777777" w:rsidR="00881C4C" w:rsidRDefault="00881C4C" w:rsidP="00881C4C">
      <w:pPr>
        <w:pStyle w:val="Heading1"/>
        <w:spacing w:before="0" w:line="360" w:lineRule="auto"/>
        <w:rPr>
          <w:rFonts w:ascii="Open Sans" w:hAnsi="Open Sans" w:cs="Open Sans"/>
          <w:color w:val="5F497A" w:themeColor="accent4" w:themeShade="BF"/>
          <w:sz w:val="24"/>
          <w:szCs w:val="24"/>
        </w:rPr>
      </w:pPr>
    </w:p>
    <w:p w14:paraId="4FC81AC5" w14:textId="4821FD90" w:rsidR="00A16048" w:rsidRPr="00881C4C" w:rsidRDefault="00F133A8" w:rsidP="00881C4C">
      <w:pPr>
        <w:pStyle w:val="Heading1"/>
        <w:spacing w:before="0" w:line="360" w:lineRule="auto"/>
        <w:rPr>
          <w:rFonts w:ascii="Open Sans" w:hAnsi="Open Sans" w:cs="Open Sans"/>
          <w:color w:val="5F497A" w:themeColor="accent4" w:themeShade="BF"/>
          <w:sz w:val="24"/>
          <w:szCs w:val="24"/>
        </w:rPr>
      </w:pPr>
      <w:r w:rsidRPr="00881C4C">
        <w:rPr>
          <w:rFonts w:ascii="Open Sans" w:hAnsi="Open Sans" w:cs="Open Sans"/>
          <w:color w:val="5F497A" w:themeColor="accent4" w:themeShade="BF"/>
          <w:sz w:val="24"/>
          <w:szCs w:val="24"/>
        </w:rPr>
        <w:t>Section 2: About Your Collective</w:t>
      </w:r>
    </w:p>
    <w:p w14:paraId="7680EA33" w14:textId="7185CA43" w:rsidR="00F41194" w:rsidRPr="00881C4C" w:rsidRDefault="00F133A8" w:rsidP="00881C4C">
      <w:pPr>
        <w:pStyle w:val="ListParagraph"/>
        <w:numPr>
          <w:ilvl w:val="0"/>
          <w:numId w:val="20"/>
        </w:numPr>
        <w:spacing w:after="0" w:line="360" w:lineRule="auto"/>
        <w:rPr>
          <w:rFonts w:ascii="Open Sans" w:hAnsi="Open Sans" w:cs="Open Sans"/>
          <w:b/>
          <w:bCs/>
          <w:sz w:val="24"/>
          <w:szCs w:val="24"/>
        </w:rPr>
      </w:pPr>
      <w:r w:rsidRPr="00881C4C">
        <w:rPr>
          <w:rFonts w:ascii="Open Sans" w:hAnsi="Open Sans" w:cs="Open Sans"/>
          <w:b/>
          <w:bCs/>
          <w:sz w:val="24"/>
          <w:szCs w:val="24"/>
        </w:rPr>
        <w:t>Brief Description of Your Collective</w:t>
      </w:r>
      <w:r w:rsidR="00DF12DB" w:rsidRPr="00881C4C">
        <w:rPr>
          <w:rStyle w:val="FootnoteReference"/>
          <w:rFonts w:ascii="Open Sans" w:hAnsi="Open Sans" w:cs="Open Sans"/>
          <w:b/>
          <w:bCs/>
          <w:sz w:val="24"/>
          <w:szCs w:val="24"/>
        </w:rPr>
        <w:footnoteReference w:id="1"/>
      </w:r>
      <w:r w:rsidRPr="00881C4C">
        <w:rPr>
          <w:rFonts w:ascii="Open Sans" w:hAnsi="Open Sans" w:cs="Open Sans"/>
          <w:b/>
          <w:bCs/>
          <w:sz w:val="24"/>
          <w:szCs w:val="24"/>
        </w:rPr>
        <w:t xml:space="preserve"> (Include purpose, focus areas, and main activities):</w:t>
      </w:r>
    </w:p>
    <w:sdt>
      <w:sdtPr>
        <w:rPr>
          <w:rFonts w:ascii="Open Sans" w:hAnsi="Open Sans" w:cs="Open Sans"/>
          <w:sz w:val="24"/>
          <w:szCs w:val="24"/>
        </w:rPr>
        <w:id w:val="1432004928"/>
        <w:placeholder>
          <w:docPart w:val="DefaultPlaceholder_-1854013440"/>
        </w:placeholder>
        <w:showingPlcHdr/>
        <w:text/>
      </w:sdtPr>
      <w:sdtEndPr/>
      <w:sdtContent>
        <w:p w14:paraId="649525C8" w14:textId="2B2D6903" w:rsidR="00973407" w:rsidRPr="00881C4C" w:rsidRDefault="00897D6E" w:rsidP="00881C4C">
          <w:pPr>
            <w:spacing w:after="0" w:line="360" w:lineRule="auto"/>
            <w:ind w:left="1080"/>
            <w:rPr>
              <w:rFonts w:ascii="Open Sans" w:hAnsi="Open Sans" w:cs="Open Sans"/>
              <w:sz w:val="24"/>
              <w:szCs w:val="24"/>
            </w:rPr>
          </w:pPr>
          <w:r w:rsidRPr="00881C4C">
            <w:rPr>
              <w:rStyle w:val="PlaceholderText"/>
              <w:rFonts w:ascii="Open Sans" w:hAnsi="Open Sans" w:cs="Open Sans"/>
              <w:sz w:val="24"/>
              <w:szCs w:val="24"/>
            </w:rPr>
            <w:t>Click or tap here to enter text.</w:t>
          </w:r>
        </w:p>
      </w:sdtContent>
    </w:sdt>
    <w:p w14:paraId="0A6A8321" w14:textId="4ACC1AFB" w:rsidR="00A16048" w:rsidRPr="00881C4C" w:rsidRDefault="00F133A8" w:rsidP="00881C4C">
      <w:pPr>
        <w:pStyle w:val="ListParagraph"/>
        <w:numPr>
          <w:ilvl w:val="0"/>
          <w:numId w:val="20"/>
        </w:numPr>
        <w:spacing w:after="0" w:line="360" w:lineRule="auto"/>
        <w:rPr>
          <w:rFonts w:ascii="Open Sans" w:hAnsi="Open Sans" w:cs="Open Sans"/>
          <w:b/>
          <w:bCs/>
          <w:sz w:val="24"/>
          <w:szCs w:val="24"/>
        </w:rPr>
      </w:pPr>
      <w:r w:rsidRPr="00881C4C">
        <w:rPr>
          <w:rFonts w:ascii="Open Sans" w:hAnsi="Open Sans" w:cs="Open Sans"/>
          <w:b/>
          <w:bCs/>
          <w:sz w:val="24"/>
          <w:szCs w:val="24"/>
        </w:rPr>
        <w:t>Year Established:</w:t>
      </w:r>
      <w:r w:rsidR="00897D6E" w:rsidRPr="00881C4C">
        <w:rPr>
          <w:rFonts w:ascii="Open Sans" w:hAnsi="Open Sans" w:cs="Open Sans"/>
          <w:b/>
          <w:bCs/>
          <w:sz w:val="24"/>
          <w:szCs w:val="24"/>
        </w:rPr>
        <w:t xml:space="preserve"> </w:t>
      </w:r>
      <w:sdt>
        <w:sdtPr>
          <w:rPr>
            <w:rFonts w:ascii="Open Sans" w:hAnsi="Open Sans" w:cs="Open Sans"/>
            <w:b/>
            <w:bCs/>
            <w:sz w:val="24"/>
            <w:szCs w:val="24"/>
          </w:rPr>
          <w:id w:val="-437071034"/>
          <w:placeholder>
            <w:docPart w:val="DefaultPlaceholder_-1854013440"/>
          </w:placeholder>
          <w:showingPlcHdr/>
          <w:text/>
        </w:sdtPr>
        <w:sdtEndPr/>
        <w:sdtContent>
          <w:r w:rsidR="00897D6E" w:rsidRPr="00881C4C">
            <w:rPr>
              <w:rStyle w:val="PlaceholderText"/>
              <w:rFonts w:ascii="Open Sans" w:hAnsi="Open Sans" w:cs="Open Sans"/>
              <w:sz w:val="24"/>
              <w:szCs w:val="24"/>
            </w:rPr>
            <w:t>Click or tap here to enter text.</w:t>
          </w:r>
        </w:sdtContent>
      </w:sdt>
    </w:p>
    <w:p w14:paraId="33352CE1" w14:textId="2E014D64" w:rsidR="00A16048" w:rsidRPr="00881C4C" w:rsidRDefault="00F133A8" w:rsidP="00881C4C">
      <w:pPr>
        <w:pStyle w:val="ListParagraph"/>
        <w:numPr>
          <w:ilvl w:val="0"/>
          <w:numId w:val="20"/>
        </w:numPr>
        <w:spacing w:after="0" w:line="360" w:lineRule="auto"/>
        <w:rPr>
          <w:rFonts w:ascii="Open Sans" w:hAnsi="Open Sans" w:cs="Open Sans"/>
          <w:b/>
          <w:bCs/>
          <w:sz w:val="24"/>
          <w:szCs w:val="24"/>
        </w:rPr>
      </w:pPr>
      <w:r w:rsidRPr="00881C4C">
        <w:rPr>
          <w:rFonts w:ascii="Open Sans" w:hAnsi="Open Sans" w:cs="Open Sans"/>
          <w:b/>
          <w:bCs/>
          <w:sz w:val="24"/>
          <w:szCs w:val="24"/>
        </w:rPr>
        <w:t xml:space="preserve">Number of Member </w:t>
      </w:r>
      <w:proofErr w:type="spellStart"/>
      <w:r w:rsidRPr="00881C4C">
        <w:rPr>
          <w:rFonts w:ascii="Open Sans" w:hAnsi="Open Sans" w:cs="Open Sans"/>
          <w:b/>
          <w:bCs/>
          <w:sz w:val="24"/>
          <w:szCs w:val="24"/>
        </w:rPr>
        <w:t>Organisations</w:t>
      </w:r>
      <w:proofErr w:type="spellEnd"/>
      <w:r w:rsidRPr="00881C4C">
        <w:rPr>
          <w:rFonts w:ascii="Open Sans" w:hAnsi="Open Sans" w:cs="Open Sans"/>
          <w:b/>
          <w:bCs/>
          <w:sz w:val="24"/>
          <w:szCs w:val="24"/>
        </w:rPr>
        <w:t xml:space="preserve"> Represented:</w:t>
      </w:r>
      <w:r w:rsidR="00CB4C36" w:rsidRPr="00881C4C">
        <w:rPr>
          <w:rFonts w:ascii="Open Sans" w:hAnsi="Open Sans" w:cs="Open Sans"/>
          <w:b/>
          <w:bCs/>
          <w:sz w:val="24"/>
          <w:szCs w:val="24"/>
        </w:rPr>
        <w:t xml:space="preserve"> </w:t>
      </w:r>
      <w:sdt>
        <w:sdtPr>
          <w:rPr>
            <w:rFonts w:ascii="Open Sans" w:hAnsi="Open Sans" w:cs="Open Sans"/>
            <w:b/>
            <w:bCs/>
            <w:sz w:val="24"/>
            <w:szCs w:val="24"/>
          </w:rPr>
          <w:id w:val="-1281406016"/>
          <w:placeholder>
            <w:docPart w:val="DefaultPlaceholder_-1854013440"/>
          </w:placeholder>
          <w:showingPlcHdr/>
          <w:text/>
        </w:sdtPr>
        <w:sdtEndPr/>
        <w:sdtContent>
          <w:r w:rsidR="00CB4C36" w:rsidRPr="00881C4C">
            <w:rPr>
              <w:rStyle w:val="PlaceholderText"/>
              <w:rFonts w:ascii="Open Sans" w:hAnsi="Open Sans" w:cs="Open Sans"/>
              <w:sz w:val="24"/>
              <w:szCs w:val="24"/>
            </w:rPr>
            <w:t>Click or tap here to enter text.</w:t>
          </w:r>
        </w:sdtContent>
      </w:sdt>
    </w:p>
    <w:p w14:paraId="1A078DCE" w14:textId="03B4B5D0" w:rsidR="00A16048" w:rsidRPr="00881C4C" w:rsidRDefault="00F133A8" w:rsidP="00881C4C">
      <w:pPr>
        <w:pStyle w:val="ListParagraph"/>
        <w:numPr>
          <w:ilvl w:val="0"/>
          <w:numId w:val="20"/>
        </w:numPr>
        <w:spacing w:after="0" w:line="360" w:lineRule="auto"/>
        <w:rPr>
          <w:rFonts w:ascii="Open Sans" w:hAnsi="Open Sans" w:cs="Open Sans"/>
          <w:b/>
          <w:bCs/>
          <w:sz w:val="24"/>
          <w:szCs w:val="24"/>
        </w:rPr>
      </w:pPr>
      <w:r w:rsidRPr="00881C4C">
        <w:rPr>
          <w:rFonts w:ascii="Open Sans" w:hAnsi="Open Sans" w:cs="Open Sans"/>
          <w:b/>
          <w:bCs/>
          <w:sz w:val="24"/>
          <w:szCs w:val="24"/>
        </w:rPr>
        <w:t xml:space="preserve">List Member </w:t>
      </w:r>
      <w:proofErr w:type="spellStart"/>
      <w:r w:rsidRPr="00881C4C">
        <w:rPr>
          <w:rFonts w:ascii="Open Sans" w:hAnsi="Open Sans" w:cs="Open Sans"/>
          <w:b/>
          <w:bCs/>
          <w:sz w:val="24"/>
          <w:szCs w:val="24"/>
        </w:rPr>
        <w:t>Organisations</w:t>
      </w:r>
      <w:proofErr w:type="spellEnd"/>
      <w:r w:rsidRPr="00881C4C">
        <w:rPr>
          <w:rFonts w:ascii="Open Sans" w:hAnsi="Open Sans" w:cs="Open Sans"/>
          <w:b/>
          <w:bCs/>
          <w:sz w:val="24"/>
          <w:szCs w:val="24"/>
        </w:rPr>
        <w:t xml:space="preserve"> Represented</w:t>
      </w:r>
      <w:r w:rsidR="1748B44C" w:rsidRPr="00881C4C">
        <w:rPr>
          <w:rFonts w:ascii="Open Sans" w:hAnsi="Open Sans" w:cs="Open Sans"/>
          <w:b/>
          <w:bCs/>
          <w:sz w:val="24"/>
          <w:szCs w:val="24"/>
        </w:rPr>
        <w:t xml:space="preserve">/or </w:t>
      </w:r>
      <w:r w:rsidR="006500B9" w:rsidRPr="00881C4C">
        <w:rPr>
          <w:rFonts w:ascii="Open Sans" w:hAnsi="Open Sans" w:cs="Open Sans"/>
          <w:b/>
          <w:bCs/>
          <w:sz w:val="24"/>
          <w:szCs w:val="24"/>
        </w:rPr>
        <w:t xml:space="preserve">send to </w:t>
      </w:r>
      <w:hyperlink r:id="rId11" w:history="1">
        <w:r w:rsidR="006500B9" w:rsidRPr="00881C4C">
          <w:rPr>
            <w:rStyle w:val="Hyperlink"/>
            <w:rFonts w:ascii="Open Sans" w:hAnsi="Open Sans" w:cs="Open Sans"/>
            <w:b/>
            <w:bCs/>
            <w:sz w:val="24"/>
            <w:szCs w:val="24"/>
          </w:rPr>
          <w:t>michelle@nihealthcollective.org.uk</w:t>
        </w:r>
      </w:hyperlink>
      <w:r w:rsidR="006500B9" w:rsidRPr="00881C4C">
        <w:rPr>
          <w:rFonts w:ascii="Open Sans" w:hAnsi="Open Sans" w:cs="Open Sans"/>
          <w:b/>
          <w:bCs/>
          <w:sz w:val="24"/>
          <w:szCs w:val="24"/>
        </w:rPr>
        <w:t xml:space="preserve"> </w:t>
      </w:r>
    </w:p>
    <w:p w14:paraId="3AB733B3" w14:textId="299E189A" w:rsidR="00E9075D" w:rsidRDefault="00F133A8" w:rsidP="00881C4C">
      <w:pPr>
        <w:pStyle w:val="ListParagraph"/>
        <w:numPr>
          <w:ilvl w:val="0"/>
          <w:numId w:val="20"/>
        </w:numPr>
        <w:spacing w:after="0" w:line="360" w:lineRule="auto"/>
        <w:rPr>
          <w:rFonts w:ascii="Open Sans" w:hAnsi="Open Sans" w:cs="Open Sans"/>
          <w:sz w:val="24"/>
          <w:szCs w:val="24"/>
        </w:rPr>
      </w:pPr>
      <w:r w:rsidRPr="6A54721F">
        <w:rPr>
          <w:rFonts w:ascii="Open Sans" w:hAnsi="Open Sans" w:cs="Open Sans"/>
          <w:b/>
          <w:bCs/>
          <w:sz w:val="24"/>
          <w:szCs w:val="24"/>
        </w:rPr>
        <w:t>Sectors Represented (tick all that apply):</w:t>
      </w:r>
      <w:r>
        <w:br/>
      </w:r>
      <w:sdt>
        <w:sdtPr>
          <w:rPr>
            <w:rFonts w:ascii="Open Sans" w:hAnsi="Open Sans" w:cs="Open Sans"/>
            <w:sz w:val="24"/>
            <w:szCs w:val="24"/>
          </w:rPr>
          <w:id w:val="-172150974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6CB79853" w:rsidRPr="6A54721F">
            <w:rPr>
              <w:rFonts w:ascii="MS Gothic" w:eastAsia="MS Gothic" w:hAnsi="MS Gothic" w:cs="MS Gothic"/>
              <w:sz w:val="24"/>
              <w:szCs w:val="24"/>
            </w:rPr>
            <w:t>☐</w:t>
          </w:r>
        </w:sdtContent>
      </w:sdt>
      <w:r w:rsidRPr="6A54721F">
        <w:rPr>
          <w:rFonts w:ascii="Open Sans" w:hAnsi="Open Sans" w:cs="Open Sans"/>
          <w:sz w:val="24"/>
          <w:szCs w:val="24"/>
        </w:rPr>
        <w:t>Health</w:t>
      </w:r>
      <w:r>
        <w:br/>
      </w:r>
      <w:sdt>
        <w:sdtPr>
          <w:rPr>
            <w:rFonts w:ascii="Open Sans" w:hAnsi="Open Sans" w:cs="Open Sans"/>
            <w:sz w:val="24"/>
            <w:szCs w:val="24"/>
          </w:rPr>
          <w:id w:val="86927019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E044B12" w:rsidRPr="6A54721F">
            <w:rPr>
              <w:rFonts w:ascii="MS Gothic" w:eastAsia="MS Gothic" w:hAnsi="MS Gothic" w:cs="MS Gothic"/>
              <w:sz w:val="24"/>
              <w:szCs w:val="24"/>
            </w:rPr>
            <w:t>☐</w:t>
          </w:r>
        </w:sdtContent>
      </w:sdt>
      <w:r w:rsidRPr="6A54721F">
        <w:rPr>
          <w:rFonts w:ascii="Open Sans" w:hAnsi="Open Sans" w:cs="Open Sans"/>
          <w:sz w:val="24"/>
          <w:szCs w:val="24"/>
        </w:rPr>
        <w:t>Social Care</w:t>
      </w:r>
      <w:r>
        <w:br/>
      </w:r>
      <w:sdt>
        <w:sdtPr>
          <w:rPr>
            <w:rFonts w:ascii="Open Sans" w:hAnsi="Open Sans" w:cs="Open Sans"/>
            <w:sz w:val="24"/>
            <w:szCs w:val="24"/>
          </w:rPr>
          <w:id w:val="-126128964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3D7CB239" w:rsidRPr="6A54721F">
            <w:rPr>
              <w:rFonts w:ascii="MS Gothic" w:eastAsia="MS Gothic" w:hAnsi="MS Gothic" w:cs="MS Gothic"/>
              <w:sz w:val="24"/>
              <w:szCs w:val="24"/>
            </w:rPr>
            <w:t>☐</w:t>
          </w:r>
        </w:sdtContent>
      </w:sdt>
      <w:r w:rsidRPr="6A54721F">
        <w:rPr>
          <w:rFonts w:ascii="Open Sans" w:hAnsi="Open Sans" w:cs="Open Sans"/>
          <w:sz w:val="24"/>
          <w:szCs w:val="24"/>
        </w:rPr>
        <w:t xml:space="preserve">Community </w:t>
      </w:r>
      <w:r w:rsidR="00F41194" w:rsidRPr="6A54721F">
        <w:rPr>
          <w:rFonts w:ascii="Open Sans" w:hAnsi="Open Sans" w:cs="Open Sans"/>
          <w:sz w:val="24"/>
          <w:szCs w:val="24"/>
        </w:rPr>
        <w:t xml:space="preserve">Health and </w:t>
      </w:r>
      <w:r w:rsidRPr="6A54721F">
        <w:rPr>
          <w:rFonts w:ascii="Open Sans" w:hAnsi="Open Sans" w:cs="Open Sans"/>
          <w:sz w:val="24"/>
          <w:szCs w:val="24"/>
        </w:rPr>
        <w:t>Wellbeing</w:t>
      </w:r>
    </w:p>
    <w:p w14:paraId="2147215C" w14:textId="49FB1FF5" w:rsidR="00E9075D" w:rsidRDefault="0039636A" w:rsidP="00E9075D">
      <w:pPr>
        <w:pStyle w:val="ListParagraph"/>
        <w:spacing w:after="0" w:line="360" w:lineRule="auto"/>
        <w:rPr>
          <w:rFonts w:ascii="Open Sans" w:hAnsi="Open Sans" w:cs="Open Sans"/>
          <w:sz w:val="24"/>
          <w:szCs w:val="24"/>
        </w:rPr>
      </w:pPr>
      <w:sdt>
        <w:sdtPr>
          <w:rPr>
            <w:rFonts w:ascii="Open Sans" w:hAnsi="Open Sans" w:cs="Open Sans"/>
            <w:sz w:val="24"/>
            <w:szCs w:val="24"/>
          </w:rPr>
          <w:id w:val="34930912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145D04D5" w:rsidRPr="6A54721F">
            <w:rPr>
              <w:rFonts w:ascii="MS Gothic" w:eastAsia="MS Gothic" w:hAnsi="MS Gothic" w:cs="MS Gothic"/>
              <w:sz w:val="24"/>
              <w:szCs w:val="24"/>
            </w:rPr>
            <w:t>☐</w:t>
          </w:r>
        </w:sdtContent>
      </w:sdt>
      <w:r w:rsidR="00E9075D" w:rsidRPr="6A54721F">
        <w:rPr>
          <w:rFonts w:ascii="Open Sans" w:hAnsi="Open Sans" w:cs="Open Sans"/>
          <w:sz w:val="24"/>
          <w:szCs w:val="24"/>
        </w:rPr>
        <w:t>Research &amp; Innovation</w:t>
      </w:r>
    </w:p>
    <w:p w14:paraId="40D79D44" w14:textId="3A0165E8" w:rsidR="00E9075D" w:rsidRPr="00881C4C" w:rsidRDefault="0039636A" w:rsidP="002B3F6A">
      <w:pPr>
        <w:pStyle w:val="ListParagraph"/>
        <w:spacing w:after="0" w:line="360" w:lineRule="auto"/>
        <w:rPr>
          <w:rFonts w:ascii="Open Sans" w:hAnsi="Open Sans" w:cs="Open Sans"/>
          <w:sz w:val="24"/>
          <w:szCs w:val="24"/>
        </w:rPr>
      </w:pPr>
      <w:sdt>
        <w:sdtPr>
          <w:rPr>
            <w:rFonts w:ascii="Open Sans" w:hAnsi="Open Sans" w:cs="Open Sans"/>
            <w:sz w:val="24"/>
            <w:szCs w:val="24"/>
          </w:rPr>
          <w:id w:val="-114896599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516CFC18" w:rsidRPr="6A54721F">
            <w:rPr>
              <w:rFonts w:ascii="MS Gothic" w:eastAsia="MS Gothic" w:hAnsi="MS Gothic" w:cs="MS Gothic"/>
              <w:sz w:val="24"/>
              <w:szCs w:val="24"/>
            </w:rPr>
            <w:t>☐</w:t>
          </w:r>
        </w:sdtContent>
      </w:sdt>
      <w:r w:rsidR="00E9075D" w:rsidRPr="6A54721F">
        <w:rPr>
          <w:rFonts w:ascii="Open Sans" w:hAnsi="Open Sans" w:cs="Open Sans"/>
          <w:sz w:val="24"/>
          <w:szCs w:val="24"/>
        </w:rPr>
        <w:t>Policy &amp; Advocacy</w:t>
      </w:r>
    </w:p>
    <w:p w14:paraId="2ED7D80D" w14:textId="01B532C2" w:rsidR="00A16048" w:rsidRPr="00881C4C" w:rsidRDefault="0039636A" w:rsidP="00881C4C">
      <w:pPr>
        <w:pStyle w:val="ListParagraph"/>
        <w:spacing w:after="0" w:line="360" w:lineRule="auto"/>
        <w:rPr>
          <w:rFonts w:ascii="Open Sans" w:hAnsi="Open Sans" w:cs="Open Sans"/>
          <w:sz w:val="24"/>
          <w:szCs w:val="24"/>
        </w:rPr>
      </w:pPr>
      <w:sdt>
        <w:sdtPr>
          <w:rPr>
            <w:rFonts w:ascii="Open Sans" w:hAnsi="Open Sans" w:cs="Open Sans"/>
            <w:sz w:val="24"/>
            <w:szCs w:val="24"/>
          </w:rPr>
          <w:id w:val="-123084303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35481" w:rsidRPr="00881C4C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F133A8" w:rsidRPr="00881C4C">
        <w:rPr>
          <w:rFonts w:ascii="Open Sans" w:hAnsi="Open Sans" w:cs="Open Sans"/>
          <w:sz w:val="24"/>
          <w:szCs w:val="24"/>
        </w:rPr>
        <w:t>Other (please specify):</w:t>
      </w:r>
      <w:sdt>
        <w:sdtPr>
          <w:rPr>
            <w:rFonts w:ascii="Open Sans" w:hAnsi="Open Sans" w:cs="Open Sans"/>
            <w:sz w:val="24"/>
            <w:szCs w:val="24"/>
          </w:rPr>
          <w:id w:val="1489983245"/>
          <w:placeholder>
            <w:docPart w:val="DefaultPlaceholder_-1854013440"/>
          </w:placeholder>
          <w:showingPlcHdr/>
          <w:text/>
        </w:sdtPr>
        <w:sdtEndPr/>
        <w:sdtContent>
          <w:r w:rsidR="006500B9" w:rsidRPr="00881C4C">
            <w:rPr>
              <w:rStyle w:val="PlaceholderText"/>
              <w:rFonts w:ascii="Open Sans" w:hAnsi="Open Sans" w:cs="Open Sans"/>
              <w:sz w:val="24"/>
              <w:szCs w:val="24"/>
            </w:rPr>
            <w:t>Click or tap here to enter text.</w:t>
          </w:r>
        </w:sdtContent>
      </w:sdt>
    </w:p>
    <w:p w14:paraId="5C380EAC" w14:textId="1C4CDD06" w:rsidR="00A16048" w:rsidRPr="00881C4C" w:rsidRDefault="00F133A8" w:rsidP="00881C4C">
      <w:pPr>
        <w:pStyle w:val="ListParagraph"/>
        <w:numPr>
          <w:ilvl w:val="0"/>
          <w:numId w:val="20"/>
        </w:numPr>
        <w:spacing w:after="0" w:line="360" w:lineRule="auto"/>
        <w:rPr>
          <w:rFonts w:ascii="Open Sans" w:hAnsi="Open Sans" w:cs="Open Sans"/>
          <w:sz w:val="24"/>
          <w:szCs w:val="24"/>
        </w:rPr>
      </w:pPr>
      <w:r w:rsidRPr="00881C4C">
        <w:rPr>
          <w:rFonts w:ascii="Open Sans" w:hAnsi="Open Sans" w:cs="Open Sans"/>
          <w:b/>
          <w:sz w:val="24"/>
          <w:szCs w:val="24"/>
        </w:rPr>
        <w:t>Geographic Coverage:</w:t>
      </w:r>
      <w:r w:rsidRPr="00881C4C">
        <w:rPr>
          <w:rFonts w:ascii="Open Sans" w:hAnsi="Open Sans" w:cs="Open Sans"/>
          <w:sz w:val="24"/>
          <w:szCs w:val="24"/>
        </w:rPr>
        <w:br/>
      </w:r>
      <w:sdt>
        <w:sdtPr>
          <w:rPr>
            <w:rFonts w:ascii="Open Sans" w:hAnsi="Open Sans" w:cs="Open Sans"/>
            <w:sz w:val="24"/>
            <w:szCs w:val="24"/>
          </w:rPr>
          <w:id w:val="-96357787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E2C47">
            <w:rPr>
              <w:rFonts w:ascii="MS Gothic" w:eastAsia="MS Gothic" w:hAnsi="MS Gothic" w:cs="Open Sans" w:hint="eastAsia"/>
              <w:sz w:val="24"/>
              <w:szCs w:val="24"/>
            </w:rPr>
            <w:t>☐</w:t>
          </w:r>
        </w:sdtContent>
      </w:sdt>
      <w:r w:rsidR="50C131CB" w:rsidRPr="00881C4C">
        <w:rPr>
          <w:rFonts w:ascii="Open Sans" w:hAnsi="Open Sans" w:cs="Open Sans"/>
          <w:sz w:val="24"/>
          <w:szCs w:val="24"/>
        </w:rPr>
        <w:t>UK wide</w:t>
      </w:r>
    </w:p>
    <w:p w14:paraId="642B5710" w14:textId="7D47F655" w:rsidR="00C87900" w:rsidRPr="00881C4C" w:rsidRDefault="0039636A" w:rsidP="00881C4C">
      <w:pPr>
        <w:pStyle w:val="ListParagraph"/>
        <w:spacing w:after="0" w:line="360" w:lineRule="auto"/>
        <w:rPr>
          <w:rFonts w:ascii="Open Sans" w:hAnsi="Open Sans" w:cs="Open Sans"/>
          <w:sz w:val="24"/>
          <w:szCs w:val="24"/>
        </w:rPr>
      </w:pPr>
      <w:sdt>
        <w:sdtPr>
          <w:rPr>
            <w:rFonts w:ascii="Open Sans" w:hAnsi="Open Sans" w:cs="Open Sans"/>
            <w:sz w:val="24"/>
            <w:szCs w:val="24"/>
          </w:rPr>
          <w:id w:val="75154951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35481" w:rsidRPr="00881C4C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50C131CB" w:rsidRPr="00881C4C">
        <w:rPr>
          <w:rFonts w:ascii="Open Sans" w:hAnsi="Open Sans" w:cs="Open Sans"/>
          <w:sz w:val="24"/>
          <w:szCs w:val="24"/>
        </w:rPr>
        <w:t xml:space="preserve"> All Ireland </w:t>
      </w:r>
    </w:p>
    <w:p w14:paraId="298837C0" w14:textId="49A14B77" w:rsidR="00A16048" w:rsidRPr="00881C4C" w:rsidRDefault="0039636A" w:rsidP="00881C4C">
      <w:pPr>
        <w:pStyle w:val="ListParagraph"/>
        <w:spacing w:after="0" w:line="360" w:lineRule="auto"/>
        <w:rPr>
          <w:rFonts w:ascii="Open Sans" w:hAnsi="Open Sans" w:cs="Open Sans"/>
          <w:sz w:val="24"/>
          <w:szCs w:val="24"/>
        </w:rPr>
      </w:pPr>
      <w:sdt>
        <w:sdtPr>
          <w:rPr>
            <w:rFonts w:ascii="Open Sans" w:hAnsi="Open Sans" w:cs="Open Sans"/>
            <w:sz w:val="24"/>
            <w:szCs w:val="24"/>
          </w:rPr>
          <w:id w:val="-13726538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35481" w:rsidRPr="00881C4C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50C131CB" w:rsidRPr="00881C4C">
        <w:rPr>
          <w:rFonts w:ascii="Open Sans" w:hAnsi="Open Sans" w:cs="Open Sans"/>
          <w:sz w:val="24"/>
          <w:szCs w:val="24"/>
        </w:rPr>
        <w:t xml:space="preserve"> </w:t>
      </w:r>
      <w:r w:rsidR="00F133A8" w:rsidRPr="00881C4C">
        <w:rPr>
          <w:rFonts w:ascii="Open Sans" w:hAnsi="Open Sans" w:cs="Open Sans"/>
          <w:sz w:val="24"/>
          <w:szCs w:val="24"/>
        </w:rPr>
        <w:t>Northern Ireland-wide</w:t>
      </w:r>
      <w:r w:rsidR="00F133A8" w:rsidRPr="00881C4C">
        <w:rPr>
          <w:rFonts w:ascii="Open Sans" w:hAnsi="Open Sans" w:cs="Open Sans"/>
          <w:sz w:val="24"/>
          <w:szCs w:val="24"/>
        </w:rPr>
        <w:br/>
      </w:r>
      <w:sdt>
        <w:sdtPr>
          <w:rPr>
            <w:rFonts w:ascii="Open Sans" w:hAnsi="Open Sans" w:cs="Open Sans"/>
            <w:sz w:val="24"/>
            <w:szCs w:val="24"/>
          </w:rPr>
          <w:id w:val="-110780156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35481" w:rsidRPr="00881C4C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F133A8" w:rsidRPr="00881C4C">
        <w:rPr>
          <w:rFonts w:ascii="Open Sans" w:hAnsi="Open Sans" w:cs="Open Sans"/>
          <w:sz w:val="24"/>
          <w:szCs w:val="24"/>
        </w:rPr>
        <w:t xml:space="preserve"> Regional (please specify</w:t>
      </w:r>
      <w:r w:rsidR="262270DE" w:rsidRPr="00881C4C">
        <w:rPr>
          <w:rFonts w:ascii="Open Sans" w:hAnsi="Open Sans" w:cs="Open Sans"/>
          <w:sz w:val="24"/>
          <w:szCs w:val="24"/>
        </w:rPr>
        <w:t xml:space="preserve"> </w:t>
      </w:r>
      <w:proofErr w:type="spellStart"/>
      <w:r w:rsidR="262270DE" w:rsidRPr="00881C4C">
        <w:rPr>
          <w:rFonts w:ascii="Open Sans" w:hAnsi="Open Sans" w:cs="Open Sans"/>
          <w:sz w:val="24"/>
          <w:szCs w:val="24"/>
        </w:rPr>
        <w:t>eg</w:t>
      </w:r>
      <w:proofErr w:type="spellEnd"/>
      <w:r w:rsidR="262270DE" w:rsidRPr="00881C4C">
        <w:rPr>
          <w:rFonts w:ascii="Open Sans" w:hAnsi="Open Sans" w:cs="Open Sans"/>
          <w:sz w:val="24"/>
          <w:szCs w:val="24"/>
        </w:rPr>
        <w:t xml:space="preserve"> Trust or Council area</w:t>
      </w:r>
      <w:r w:rsidR="00F133A8" w:rsidRPr="00881C4C">
        <w:rPr>
          <w:rFonts w:ascii="Open Sans" w:hAnsi="Open Sans" w:cs="Open Sans"/>
          <w:sz w:val="24"/>
          <w:szCs w:val="24"/>
        </w:rPr>
        <w:t>):</w:t>
      </w:r>
      <w:r w:rsidR="00400795" w:rsidRPr="00881C4C">
        <w:rPr>
          <w:rFonts w:ascii="Open Sans" w:hAnsi="Open Sans" w:cs="Open Sans"/>
          <w:sz w:val="24"/>
          <w:szCs w:val="24"/>
        </w:rPr>
        <w:t xml:space="preserve"> </w:t>
      </w:r>
      <w:sdt>
        <w:sdtPr>
          <w:rPr>
            <w:rFonts w:ascii="Open Sans" w:hAnsi="Open Sans" w:cs="Open Sans"/>
            <w:sz w:val="24"/>
            <w:szCs w:val="24"/>
          </w:rPr>
          <w:id w:val="568467882"/>
          <w:placeholder>
            <w:docPart w:val="DefaultPlaceholder_-1854013440"/>
          </w:placeholder>
          <w:showingPlcHdr/>
          <w:text/>
        </w:sdtPr>
        <w:sdtEndPr/>
        <w:sdtContent>
          <w:r w:rsidR="00400795" w:rsidRPr="00881C4C">
            <w:rPr>
              <w:rStyle w:val="PlaceholderText"/>
              <w:rFonts w:ascii="Open Sans" w:hAnsi="Open Sans" w:cs="Open Sans"/>
              <w:sz w:val="24"/>
              <w:szCs w:val="24"/>
            </w:rPr>
            <w:t>Click or tap here to enter text.</w:t>
          </w:r>
        </w:sdtContent>
      </w:sdt>
      <w:r w:rsidR="00F133A8" w:rsidRPr="00881C4C">
        <w:rPr>
          <w:rFonts w:ascii="Open Sans" w:hAnsi="Open Sans" w:cs="Open Sans"/>
          <w:sz w:val="24"/>
          <w:szCs w:val="24"/>
        </w:rPr>
        <w:br/>
      </w:r>
      <w:sdt>
        <w:sdtPr>
          <w:rPr>
            <w:rFonts w:ascii="Open Sans" w:hAnsi="Open Sans" w:cs="Open Sans"/>
            <w:sz w:val="24"/>
            <w:szCs w:val="24"/>
          </w:rPr>
          <w:id w:val="-180060813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35481" w:rsidRPr="00881C4C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F133A8" w:rsidRPr="00881C4C">
        <w:rPr>
          <w:rFonts w:ascii="Open Sans" w:hAnsi="Open Sans" w:cs="Open Sans"/>
          <w:sz w:val="24"/>
          <w:szCs w:val="24"/>
        </w:rPr>
        <w:t xml:space="preserve"> Local (please specify):</w:t>
      </w:r>
      <w:r w:rsidR="00CC2F6B" w:rsidRPr="00881C4C">
        <w:rPr>
          <w:rFonts w:ascii="Open Sans" w:hAnsi="Open Sans" w:cs="Open Sans"/>
          <w:sz w:val="24"/>
          <w:szCs w:val="24"/>
        </w:rPr>
        <w:t xml:space="preserve"> </w:t>
      </w:r>
      <w:sdt>
        <w:sdtPr>
          <w:rPr>
            <w:rFonts w:ascii="Open Sans" w:hAnsi="Open Sans" w:cs="Open Sans"/>
            <w:sz w:val="24"/>
            <w:szCs w:val="24"/>
          </w:rPr>
          <w:id w:val="314147882"/>
          <w:placeholder>
            <w:docPart w:val="DefaultPlaceholder_-1854013440"/>
          </w:placeholder>
          <w:showingPlcHdr/>
          <w:text/>
        </w:sdtPr>
        <w:sdtEndPr/>
        <w:sdtContent>
          <w:r w:rsidR="00CC2F6B" w:rsidRPr="00881C4C">
            <w:rPr>
              <w:rStyle w:val="PlaceholderText"/>
              <w:rFonts w:ascii="Open Sans" w:hAnsi="Open Sans" w:cs="Open Sans"/>
              <w:sz w:val="24"/>
              <w:szCs w:val="24"/>
            </w:rPr>
            <w:t>Click or tap here to enter text.</w:t>
          </w:r>
        </w:sdtContent>
      </w:sdt>
    </w:p>
    <w:p w14:paraId="0A425818" w14:textId="77777777" w:rsidR="00881C4C" w:rsidRDefault="00881C4C" w:rsidP="00881C4C">
      <w:pPr>
        <w:pStyle w:val="Heading1"/>
        <w:spacing w:before="0" w:line="360" w:lineRule="auto"/>
        <w:rPr>
          <w:rFonts w:ascii="Open Sans" w:hAnsi="Open Sans" w:cs="Open Sans"/>
          <w:color w:val="5F497A" w:themeColor="accent4" w:themeShade="BF"/>
          <w:sz w:val="24"/>
          <w:szCs w:val="24"/>
        </w:rPr>
      </w:pPr>
    </w:p>
    <w:p w14:paraId="5030691B" w14:textId="77777777" w:rsidR="0065355B" w:rsidRDefault="0065355B" w:rsidP="00881C4C">
      <w:pPr>
        <w:pStyle w:val="Heading1"/>
        <w:spacing w:before="0" w:line="360" w:lineRule="auto"/>
        <w:rPr>
          <w:rFonts w:ascii="Open Sans" w:hAnsi="Open Sans" w:cs="Open Sans"/>
          <w:color w:val="5F497A" w:themeColor="accent4" w:themeShade="BF"/>
          <w:sz w:val="24"/>
          <w:szCs w:val="24"/>
        </w:rPr>
      </w:pPr>
    </w:p>
    <w:p w14:paraId="69CF9019" w14:textId="600C3A96" w:rsidR="00A16048" w:rsidRPr="00881C4C" w:rsidRDefault="00F133A8" w:rsidP="00881C4C">
      <w:pPr>
        <w:pStyle w:val="Heading1"/>
        <w:spacing w:before="0" w:line="360" w:lineRule="auto"/>
        <w:rPr>
          <w:rFonts w:ascii="Open Sans" w:hAnsi="Open Sans" w:cs="Open Sans"/>
          <w:color w:val="5F497A" w:themeColor="accent4" w:themeShade="BF"/>
          <w:sz w:val="24"/>
          <w:szCs w:val="24"/>
        </w:rPr>
      </w:pPr>
      <w:r w:rsidRPr="00881C4C">
        <w:rPr>
          <w:rFonts w:ascii="Open Sans" w:hAnsi="Open Sans" w:cs="Open Sans"/>
          <w:color w:val="5F497A" w:themeColor="accent4" w:themeShade="BF"/>
          <w:sz w:val="24"/>
          <w:szCs w:val="24"/>
        </w:rPr>
        <w:t>Section 3: Membership Responsibilities</w:t>
      </w:r>
    </w:p>
    <w:p w14:paraId="5AD7F6A2" w14:textId="77777777" w:rsidR="00A16048" w:rsidRPr="00881C4C" w:rsidRDefault="00F133A8" w:rsidP="00881C4C">
      <w:pPr>
        <w:spacing w:after="0" w:line="360" w:lineRule="auto"/>
        <w:rPr>
          <w:rFonts w:ascii="Open Sans" w:hAnsi="Open Sans" w:cs="Open Sans"/>
          <w:sz w:val="24"/>
          <w:szCs w:val="24"/>
        </w:rPr>
      </w:pPr>
      <w:r w:rsidRPr="00881C4C">
        <w:rPr>
          <w:rFonts w:ascii="Open Sans" w:hAnsi="Open Sans" w:cs="Open Sans"/>
          <w:sz w:val="24"/>
          <w:szCs w:val="24"/>
        </w:rPr>
        <w:t>By applying, you confirm that:</w:t>
      </w:r>
    </w:p>
    <w:p w14:paraId="2A1D7FBE" w14:textId="63170E0D" w:rsidR="00A16048" w:rsidRPr="00881C4C" w:rsidRDefault="00F133A8" w:rsidP="00881C4C">
      <w:pPr>
        <w:pStyle w:val="ListParagraph"/>
        <w:numPr>
          <w:ilvl w:val="1"/>
          <w:numId w:val="22"/>
        </w:numPr>
        <w:spacing w:after="0" w:line="360" w:lineRule="auto"/>
        <w:rPr>
          <w:rFonts w:ascii="Open Sans" w:hAnsi="Open Sans" w:cs="Open Sans"/>
          <w:sz w:val="24"/>
          <w:szCs w:val="24"/>
        </w:rPr>
      </w:pPr>
      <w:r w:rsidRPr="00881C4C">
        <w:rPr>
          <w:rFonts w:ascii="Open Sans" w:hAnsi="Open Sans" w:cs="Open Sans"/>
          <w:sz w:val="24"/>
          <w:szCs w:val="24"/>
        </w:rPr>
        <w:t xml:space="preserve">Your collective represents multiple VCSE </w:t>
      </w:r>
      <w:proofErr w:type="spellStart"/>
      <w:r w:rsidRPr="00881C4C">
        <w:rPr>
          <w:rFonts w:ascii="Open Sans" w:hAnsi="Open Sans" w:cs="Open Sans"/>
          <w:sz w:val="24"/>
          <w:szCs w:val="24"/>
        </w:rPr>
        <w:t>organisations</w:t>
      </w:r>
      <w:proofErr w:type="spellEnd"/>
      <w:r w:rsidRPr="00881C4C">
        <w:rPr>
          <w:rFonts w:ascii="Open Sans" w:hAnsi="Open Sans" w:cs="Open Sans"/>
          <w:sz w:val="24"/>
          <w:szCs w:val="24"/>
        </w:rPr>
        <w:t xml:space="preserve"> in the </w:t>
      </w:r>
      <w:r w:rsidR="00C87900" w:rsidRPr="00881C4C">
        <w:rPr>
          <w:rFonts w:ascii="Open Sans" w:hAnsi="Open Sans" w:cs="Open Sans"/>
          <w:sz w:val="24"/>
          <w:szCs w:val="24"/>
        </w:rPr>
        <w:t xml:space="preserve">areas of </w:t>
      </w:r>
      <w:r w:rsidRPr="00881C4C">
        <w:rPr>
          <w:rFonts w:ascii="Open Sans" w:hAnsi="Open Sans" w:cs="Open Sans"/>
          <w:sz w:val="24"/>
          <w:szCs w:val="24"/>
        </w:rPr>
        <w:t>health, social care, or community wellbeing.</w:t>
      </w:r>
    </w:p>
    <w:p w14:paraId="48BA5C29" w14:textId="35FA6CFB" w:rsidR="00A16048" w:rsidRPr="00881C4C" w:rsidRDefault="00F133A8" w:rsidP="00881C4C">
      <w:pPr>
        <w:pStyle w:val="ListParagraph"/>
        <w:numPr>
          <w:ilvl w:val="1"/>
          <w:numId w:val="22"/>
        </w:numPr>
        <w:spacing w:after="0" w:line="360" w:lineRule="auto"/>
        <w:rPr>
          <w:rFonts w:ascii="Open Sans" w:hAnsi="Open Sans" w:cs="Open Sans"/>
          <w:sz w:val="24"/>
          <w:szCs w:val="24"/>
        </w:rPr>
      </w:pPr>
      <w:r w:rsidRPr="00881C4C">
        <w:rPr>
          <w:rFonts w:ascii="Open Sans" w:hAnsi="Open Sans" w:cs="Open Sans"/>
          <w:sz w:val="24"/>
          <w:szCs w:val="24"/>
        </w:rPr>
        <w:t xml:space="preserve">Your collective will ensure all constituent member </w:t>
      </w:r>
      <w:proofErr w:type="spellStart"/>
      <w:r w:rsidRPr="00881C4C">
        <w:rPr>
          <w:rFonts w:ascii="Open Sans" w:hAnsi="Open Sans" w:cs="Open Sans"/>
          <w:sz w:val="24"/>
          <w:szCs w:val="24"/>
        </w:rPr>
        <w:t>organisations</w:t>
      </w:r>
      <w:proofErr w:type="spellEnd"/>
      <w:r w:rsidRPr="00881C4C">
        <w:rPr>
          <w:rFonts w:ascii="Open Sans" w:hAnsi="Open Sans" w:cs="Open Sans"/>
          <w:sz w:val="24"/>
          <w:szCs w:val="24"/>
        </w:rPr>
        <w:t xml:space="preserve"> are aware of your NIHC membership and the opportunities it brings.</w:t>
      </w:r>
    </w:p>
    <w:p w14:paraId="306E7D51" w14:textId="364B49BD" w:rsidR="00A16048" w:rsidRPr="00881C4C" w:rsidRDefault="00F133A8" w:rsidP="00881C4C">
      <w:pPr>
        <w:pStyle w:val="ListParagraph"/>
        <w:numPr>
          <w:ilvl w:val="1"/>
          <w:numId w:val="22"/>
        </w:numPr>
        <w:spacing w:after="0" w:line="360" w:lineRule="auto"/>
        <w:rPr>
          <w:rFonts w:ascii="Open Sans" w:hAnsi="Open Sans" w:cs="Open Sans"/>
          <w:sz w:val="24"/>
          <w:szCs w:val="24"/>
        </w:rPr>
      </w:pPr>
      <w:r w:rsidRPr="00881C4C">
        <w:rPr>
          <w:rFonts w:ascii="Open Sans" w:hAnsi="Open Sans" w:cs="Open Sans"/>
          <w:sz w:val="24"/>
          <w:szCs w:val="24"/>
        </w:rPr>
        <w:t>You will actively participate in NIHC communications, consultations, and collaborations.</w:t>
      </w:r>
    </w:p>
    <w:p w14:paraId="19CA5FE6" w14:textId="2065877D" w:rsidR="00A16048" w:rsidRDefault="00F133A8" w:rsidP="00881C4C">
      <w:pPr>
        <w:pStyle w:val="ListParagraph"/>
        <w:numPr>
          <w:ilvl w:val="1"/>
          <w:numId w:val="22"/>
        </w:numPr>
        <w:spacing w:after="0" w:line="360" w:lineRule="auto"/>
        <w:rPr>
          <w:rFonts w:ascii="Open Sans" w:hAnsi="Open Sans" w:cs="Open Sans"/>
          <w:sz w:val="24"/>
          <w:szCs w:val="24"/>
        </w:rPr>
      </w:pPr>
      <w:r w:rsidRPr="00881C4C">
        <w:rPr>
          <w:rFonts w:ascii="Open Sans" w:hAnsi="Open Sans" w:cs="Open Sans"/>
          <w:sz w:val="24"/>
          <w:szCs w:val="24"/>
        </w:rPr>
        <w:t>You will provide all associated logos and consent for these to be displayed on NIHC website and in all relevant communications including social media.</w:t>
      </w:r>
    </w:p>
    <w:p w14:paraId="3E75E4F2" w14:textId="77777777" w:rsidR="002E2C47" w:rsidRPr="00881C4C" w:rsidRDefault="002E2C47" w:rsidP="002E2C47">
      <w:pPr>
        <w:pStyle w:val="ListParagraph"/>
        <w:spacing w:after="0" w:line="360" w:lineRule="auto"/>
        <w:ind w:left="1440"/>
        <w:rPr>
          <w:rFonts w:ascii="Open Sans" w:hAnsi="Open Sans" w:cs="Open Sans"/>
          <w:sz w:val="24"/>
          <w:szCs w:val="24"/>
        </w:rPr>
      </w:pPr>
    </w:p>
    <w:p w14:paraId="03CDBB5F" w14:textId="7EA6AECB" w:rsidR="00A16048" w:rsidRPr="002E2C47" w:rsidRDefault="0039636A" w:rsidP="00881C4C">
      <w:pPr>
        <w:spacing w:after="0" w:line="360" w:lineRule="auto"/>
        <w:rPr>
          <w:rFonts w:ascii="Open Sans" w:hAnsi="Open Sans" w:cs="Open Sans"/>
          <w:b/>
          <w:bCs/>
          <w:sz w:val="24"/>
          <w:szCs w:val="24"/>
        </w:rPr>
      </w:pPr>
      <w:sdt>
        <w:sdtPr>
          <w:rPr>
            <w:rFonts w:ascii="Open Sans" w:hAnsi="Open Sans" w:cs="Open Sans"/>
            <w:sz w:val="24"/>
            <w:szCs w:val="24"/>
          </w:rPr>
          <w:id w:val="16999242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C2F6B" w:rsidRPr="00881C4C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F133A8" w:rsidRPr="00881C4C">
        <w:rPr>
          <w:rFonts w:ascii="Open Sans" w:hAnsi="Open Sans" w:cs="Open Sans"/>
          <w:sz w:val="24"/>
          <w:szCs w:val="24"/>
        </w:rPr>
        <w:t xml:space="preserve"> </w:t>
      </w:r>
      <w:r w:rsidR="00F133A8" w:rsidRPr="002E2C47">
        <w:rPr>
          <w:rFonts w:ascii="Open Sans" w:hAnsi="Open Sans" w:cs="Open Sans"/>
          <w:b/>
          <w:bCs/>
          <w:sz w:val="24"/>
          <w:szCs w:val="24"/>
        </w:rPr>
        <w:t>I agree to the above membership responsibilities.</w:t>
      </w:r>
    </w:p>
    <w:p w14:paraId="0CFE95CA" w14:textId="77777777" w:rsidR="002A6904" w:rsidRDefault="002A6904" w:rsidP="00881C4C">
      <w:pPr>
        <w:pStyle w:val="Heading1"/>
        <w:spacing w:before="0" w:line="360" w:lineRule="auto"/>
        <w:rPr>
          <w:rFonts w:ascii="Open Sans" w:hAnsi="Open Sans" w:cs="Open Sans"/>
          <w:color w:val="5F497A" w:themeColor="accent4" w:themeShade="BF"/>
          <w:sz w:val="24"/>
          <w:szCs w:val="24"/>
        </w:rPr>
      </w:pPr>
    </w:p>
    <w:p w14:paraId="0699E390" w14:textId="7E7C98CB" w:rsidR="00A16048" w:rsidRPr="00881C4C" w:rsidRDefault="00F133A8" w:rsidP="00881C4C">
      <w:pPr>
        <w:pStyle w:val="Heading1"/>
        <w:spacing w:before="0" w:line="360" w:lineRule="auto"/>
        <w:rPr>
          <w:rFonts w:ascii="Open Sans" w:hAnsi="Open Sans" w:cs="Open Sans"/>
          <w:color w:val="5F497A" w:themeColor="accent4" w:themeShade="BF"/>
          <w:sz w:val="24"/>
          <w:szCs w:val="24"/>
        </w:rPr>
      </w:pPr>
      <w:r w:rsidRPr="00881C4C">
        <w:rPr>
          <w:rFonts w:ascii="Open Sans" w:hAnsi="Open Sans" w:cs="Open Sans"/>
          <w:color w:val="5F497A" w:themeColor="accent4" w:themeShade="BF"/>
          <w:sz w:val="24"/>
          <w:szCs w:val="24"/>
        </w:rPr>
        <w:t>Section 4: Additional Information</w:t>
      </w:r>
    </w:p>
    <w:p w14:paraId="58BBB9B1" w14:textId="309EF801" w:rsidR="00A16048" w:rsidRPr="002A6904" w:rsidRDefault="00F133A8" w:rsidP="00881C4C">
      <w:pPr>
        <w:pStyle w:val="ListParagraph"/>
        <w:numPr>
          <w:ilvl w:val="0"/>
          <w:numId w:val="10"/>
        </w:numPr>
        <w:spacing w:after="0" w:line="360" w:lineRule="auto"/>
        <w:rPr>
          <w:rFonts w:ascii="Open Sans" w:hAnsi="Open Sans" w:cs="Open Sans"/>
          <w:b/>
          <w:bCs/>
          <w:sz w:val="24"/>
          <w:szCs w:val="24"/>
        </w:rPr>
      </w:pPr>
      <w:r w:rsidRPr="002A6904">
        <w:rPr>
          <w:rFonts w:ascii="Open Sans" w:hAnsi="Open Sans" w:cs="Open Sans"/>
          <w:b/>
          <w:bCs/>
          <w:sz w:val="24"/>
          <w:szCs w:val="24"/>
        </w:rPr>
        <w:t>Why do you wish to join NIHC?</w:t>
      </w:r>
    </w:p>
    <w:sdt>
      <w:sdtPr>
        <w:rPr>
          <w:rFonts w:ascii="Open Sans" w:hAnsi="Open Sans" w:cs="Open Sans"/>
          <w:sz w:val="24"/>
          <w:szCs w:val="24"/>
        </w:rPr>
        <w:id w:val="992138375"/>
        <w:placeholder>
          <w:docPart w:val="DefaultPlaceholder_-1854013440"/>
        </w:placeholder>
        <w:showingPlcHdr/>
        <w:text/>
      </w:sdtPr>
      <w:sdtEndPr/>
      <w:sdtContent>
        <w:p w14:paraId="291DCDC9" w14:textId="53E8DEEC" w:rsidR="003A4756" w:rsidRPr="00881C4C" w:rsidRDefault="00CC2F6B" w:rsidP="00881C4C">
          <w:pPr>
            <w:pStyle w:val="ListParagraph"/>
            <w:spacing w:after="0" w:line="360" w:lineRule="auto"/>
            <w:rPr>
              <w:rFonts w:ascii="Open Sans" w:hAnsi="Open Sans" w:cs="Open Sans"/>
              <w:sz w:val="24"/>
              <w:szCs w:val="24"/>
            </w:rPr>
          </w:pPr>
          <w:r w:rsidRPr="00881C4C">
            <w:rPr>
              <w:rStyle w:val="PlaceholderText"/>
              <w:rFonts w:ascii="Open Sans" w:hAnsi="Open Sans" w:cs="Open Sans"/>
              <w:sz w:val="24"/>
              <w:szCs w:val="24"/>
            </w:rPr>
            <w:t>Click or tap here to enter text.</w:t>
          </w:r>
        </w:p>
      </w:sdtContent>
    </w:sdt>
    <w:p w14:paraId="34CFA5DA" w14:textId="27524C3E" w:rsidR="00A16048" w:rsidRPr="002A6904" w:rsidRDefault="00F133A8" w:rsidP="00881C4C">
      <w:pPr>
        <w:pStyle w:val="ListParagraph"/>
        <w:numPr>
          <w:ilvl w:val="0"/>
          <w:numId w:val="10"/>
        </w:numPr>
        <w:spacing w:after="0" w:line="360" w:lineRule="auto"/>
        <w:rPr>
          <w:rFonts w:ascii="Open Sans" w:hAnsi="Open Sans" w:cs="Open Sans"/>
          <w:b/>
          <w:bCs/>
          <w:sz w:val="24"/>
          <w:szCs w:val="24"/>
        </w:rPr>
      </w:pPr>
      <w:r w:rsidRPr="002A6904">
        <w:rPr>
          <w:rFonts w:ascii="Open Sans" w:hAnsi="Open Sans" w:cs="Open Sans"/>
          <w:b/>
          <w:bCs/>
          <w:sz w:val="24"/>
          <w:szCs w:val="24"/>
        </w:rPr>
        <w:t>Key areas of interest</w:t>
      </w:r>
      <w:r w:rsidR="00017E43" w:rsidRPr="002A6904">
        <w:rPr>
          <w:rFonts w:ascii="Open Sans" w:hAnsi="Open Sans" w:cs="Open Sans"/>
          <w:b/>
          <w:bCs/>
          <w:sz w:val="24"/>
          <w:szCs w:val="24"/>
        </w:rPr>
        <w:t xml:space="preserve">, policy </w:t>
      </w:r>
      <w:r w:rsidRPr="002A6904">
        <w:rPr>
          <w:rFonts w:ascii="Open Sans" w:hAnsi="Open Sans" w:cs="Open Sans"/>
          <w:b/>
          <w:bCs/>
          <w:sz w:val="24"/>
          <w:szCs w:val="24"/>
        </w:rPr>
        <w:t xml:space="preserve">or </w:t>
      </w:r>
      <w:r w:rsidR="00017E43" w:rsidRPr="002A6904">
        <w:rPr>
          <w:rFonts w:ascii="Open Sans" w:hAnsi="Open Sans" w:cs="Open Sans"/>
          <w:b/>
          <w:bCs/>
          <w:sz w:val="24"/>
          <w:szCs w:val="24"/>
        </w:rPr>
        <w:t xml:space="preserve">other </w:t>
      </w:r>
      <w:r w:rsidRPr="002A6904">
        <w:rPr>
          <w:rFonts w:ascii="Open Sans" w:hAnsi="Open Sans" w:cs="Open Sans"/>
          <w:b/>
          <w:bCs/>
          <w:sz w:val="24"/>
          <w:szCs w:val="24"/>
        </w:rPr>
        <w:t>priority issues:</w:t>
      </w:r>
    </w:p>
    <w:sdt>
      <w:sdtPr>
        <w:rPr>
          <w:rFonts w:ascii="Open Sans" w:hAnsi="Open Sans" w:cs="Open Sans"/>
          <w:sz w:val="24"/>
          <w:szCs w:val="24"/>
        </w:rPr>
        <w:id w:val="566002296"/>
        <w:placeholder>
          <w:docPart w:val="DefaultPlaceholder_-1854013440"/>
        </w:placeholder>
        <w:showingPlcHdr/>
        <w:text/>
      </w:sdtPr>
      <w:sdtEndPr/>
      <w:sdtContent>
        <w:p w14:paraId="7DF595A8" w14:textId="4E135550" w:rsidR="00CC2F6B" w:rsidRPr="00881C4C" w:rsidRDefault="00CC2F6B" w:rsidP="00881C4C">
          <w:pPr>
            <w:pStyle w:val="ListParagraph"/>
            <w:spacing w:after="0" w:line="360" w:lineRule="auto"/>
            <w:rPr>
              <w:rFonts w:ascii="Open Sans" w:hAnsi="Open Sans" w:cs="Open Sans"/>
              <w:sz w:val="24"/>
              <w:szCs w:val="24"/>
            </w:rPr>
          </w:pPr>
          <w:r w:rsidRPr="00881C4C">
            <w:rPr>
              <w:rStyle w:val="PlaceholderText"/>
              <w:rFonts w:ascii="Open Sans" w:hAnsi="Open Sans" w:cs="Open Sans"/>
              <w:sz w:val="24"/>
              <w:szCs w:val="24"/>
            </w:rPr>
            <w:t>Click or tap here to enter text.</w:t>
          </w:r>
        </w:p>
      </w:sdtContent>
    </w:sdt>
    <w:p w14:paraId="1D1A5AEA" w14:textId="20DF9226" w:rsidR="00A16048" w:rsidRPr="002A6904" w:rsidRDefault="00F133A8" w:rsidP="00881C4C">
      <w:pPr>
        <w:pStyle w:val="ListParagraph"/>
        <w:numPr>
          <w:ilvl w:val="0"/>
          <w:numId w:val="10"/>
        </w:numPr>
        <w:spacing w:after="0" w:line="360" w:lineRule="auto"/>
        <w:rPr>
          <w:rFonts w:ascii="Open Sans" w:hAnsi="Open Sans" w:cs="Open Sans"/>
          <w:b/>
          <w:bCs/>
          <w:sz w:val="24"/>
          <w:szCs w:val="24"/>
        </w:rPr>
      </w:pPr>
      <w:r w:rsidRPr="002A6904">
        <w:rPr>
          <w:rFonts w:ascii="Open Sans" w:hAnsi="Open Sans" w:cs="Open Sans"/>
          <w:b/>
          <w:bCs/>
          <w:sz w:val="24"/>
          <w:szCs w:val="24"/>
        </w:rPr>
        <w:t>Any existing collaborations with NIHC members?</w:t>
      </w:r>
    </w:p>
    <w:sdt>
      <w:sdtPr>
        <w:rPr>
          <w:rFonts w:ascii="Open Sans" w:hAnsi="Open Sans" w:cs="Open Sans"/>
          <w:sz w:val="24"/>
          <w:szCs w:val="24"/>
        </w:rPr>
        <w:id w:val="-589000438"/>
        <w:placeholder>
          <w:docPart w:val="DefaultPlaceholder_-1854013440"/>
        </w:placeholder>
        <w:showingPlcHdr/>
        <w:text/>
      </w:sdtPr>
      <w:sdtEndPr/>
      <w:sdtContent>
        <w:p w14:paraId="484C009C" w14:textId="4018D93F" w:rsidR="007400C8" w:rsidRPr="00881C4C" w:rsidRDefault="007400C8" w:rsidP="00881C4C">
          <w:pPr>
            <w:pStyle w:val="ListParagraph"/>
            <w:spacing w:after="0" w:line="360" w:lineRule="auto"/>
            <w:rPr>
              <w:rFonts w:ascii="Open Sans" w:hAnsi="Open Sans" w:cs="Open Sans"/>
              <w:sz w:val="24"/>
              <w:szCs w:val="24"/>
            </w:rPr>
          </w:pPr>
          <w:r w:rsidRPr="00881C4C">
            <w:rPr>
              <w:rStyle w:val="PlaceholderText"/>
              <w:rFonts w:ascii="Open Sans" w:hAnsi="Open Sans" w:cs="Open Sans"/>
              <w:sz w:val="24"/>
              <w:szCs w:val="24"/>
            </w:rPr>
            <w:t>Click or tap here to enter text.</w:t>
          </w:r>
        </w:p>
      </w:sdtContent>
    </w:sdt>
    <w:p w14:paraId="30244013" w14:textId="77777777" w:rsidR="002A6904" w:rsidRDefault="002A6904" w:rsidP="00881C4C">
      <w:pPr>
        <w:pStyle w:val="Heading1"/>
        <w:spacing w:before="0" w:line="360" w:lineRule="auto"/>
        <w:rPr>
          <w:rFonts w:ascii="Open Sans" w:hAnsi="Open Sans" w:cs="Open Sans"/>
          <w:color w:val="5F497A" w:themeColor="accent4" w:themeShade="BF"/>
          <w:sz w:val="24"/>
          <w:szCs w:val="24"/>
        </w:rPr>
      </w:pPr>
    </w:p>
    <w:p w14:paraId="171E77C3" w14:textId="1DC52B8B" w:rsidR="00A16048" w:rsidRPr="00881C4C" w:rsidRDefault="00F133A8" w:rsidP="00881C4C">
      <w:pPr>
        <w:pStyle w:val="Heading1"/>
        <w:spacing w:before="0" w:line="360" w:lineRule="auto"/>
        <w:rPr>
          <w:rFonts w:ascii="Open Sans" w:hAnsi="Open Sans" w:cs="Open Sans"/>
          <w:color w:val="5F497A" w:themeColor="accent4" w:themeShade="BF"/>
          <w:sz w:val="24"/>
          <w:szCs w:val="24"/>
        </w:rPr>
      </w:pPr>
      <w:r w:rsidRPr="00881C4C">
        <w:rPr>
          <w:rFonts w:ascii="Open Sans" w:hAnsi="Open Sans" w:cs="Open Sans"/>
          <w:color w:val="5F497A" w:themeColor="accent4" w:themeShade="BF"/>
          <w:sz w:val="24"/>
          <w:szCs w:val="24"/>
        </w:rPr>
        <w:t>Section 5: Declaration</w:t>
      </w:r>
    </w:p>
    <w:p w14:paraId="06E52286" w14:textId="0D3E9753" w:rsidR="00A16048" w:rsidRPr="00881C4C" w:rsidRDefault="00F133A8" w:rsidP="00881C4C">
      <w:pPr>
        <w:spacing w:after="0" w:line="360" w:lineRule="auto"/>
        <w:rPr>
          <w:rFonts w:ascii="Open Sans" w:hAnsi="Open Sans" w:cs="Open Sans"/>
          <w:sz w:val="24"/>
          <w:szCs w:val="24"/>
        </w:rPr>
      </w:pPr>
      <w:r w:rsidRPr="00881C4C">
        <w:rPr>
          <w:rFonts w:ascii="Open Sans" w:hAnsi="Open Sans" w:cs="Open Sans"/>
          <w:sz w:val="24"/>
          <w:szCs w:val="24"/>
        </w:rPr>
        <w:t>I, the undersigned, confirm that the information provided is correct to the best of my knowledge and that my collective meets the eligibility criteria for NIHC membership</w:t>
      </w:r>
      <w:r w:rsidR="00430F82" w:rsidRPr="00881C4C">
        <w:rPr>
          <w:rFonts w:ascii="Open Sans" w:hAnsi="Open Sans" w:cs="Open Sans"/>
          <w:sz w:val="24"/>
          <w:szCs w:val="24"/>
        </w:rPr>
        <w:t xml:space="preserve"> and I have permission </w:t>
      </w:r>
      <w:r w:rsidR="00DF12DB" w:rsidRPr="00881C4C">
        <w:rPr>
          <w:rFonts w:ascii="Open Sans" w:hAnsi="Open Sans" w:cs="Open Sans"/>
          <w:sz w:val="24"/>
          <w:szCs w:val="24"/>
        </w:rPr>
        <w:t xml:space="preserve">and authority </w:t>
      </w:r>
      <w:r w:rsidR="00430F82" w:rsidRPr="00881C4C">
        <w:rPr>
          <w:rFonts w:ascii="Open Sans" w:hAnsi="Open Sans" w:cs="Open Sans"/>
          <w:sz w:val="24"/>
          <w:szCs w:val="24"/>
        </w:rPr>
        <w:t>to sign on behalf</w:t>
      </w:r>
      <w:r w:rsidR="00DF12DB" w:rsidRPr="00881C4C">
        <w:rPr>
          <w:rFonts w:ascii="Open Sans" w:hAnsi="Open Sans" w:cs="Open Sans"/>
          <w:sz w:val="24"/>
          <w:szCs w:val="24"/>
        </w:rPr>
        <w:t xml:space="preserve"> of the collective.  </w:t>
      </w:r>
    </w:p>
    <w:p w14:paraId="1F6A2860" w14:textId="02E3065B" w:rsidR="00A16048" w:rsidRPr="00881C4C" w:rsidRDefault="00F133A8" w:rsidP="00881C4C">
      <w:pPr>
        <w:spacing w:after="0" w:line="360" w:lineRule="auto"/>
        <w:rPr>
          <w:rFonts w:ascii="Open Sans" w:hAnsi="Open Sans" w:cs="Open Sans"/>
          <w:b/>
          <w:bCs/>
          <w:sz w:val="24"/>
          <w:szCs w:val="24"/>
        </w:rPr>
      </w:pPr>
      <w:r w:rsidRPr="00881C4C">
        <w:rPr>
          <w:rFonts w:ascii="Open Sans" w:hAnsi="Open Sans" w:cs="Open Sans"/>
          <w:b/>
          <w:bCs/>
          <w:sz w:val="24"/>
          <w:szCs w:val="24"/>
        </w:rPr>
        <w:t>Name:</w:t>
      </w:r>
      <w:r w:rsidR="002E2C47">
        <w:rPr>
          <w:rFonts w:ascii="Open Sans" w:hAnsi="Open Sans" w:cs="Open Sans"/>
          <w:b/>
          <w:bCs/>
          <w:sz w:val="24"/>
          <w:szCs w:val="24"/>
        </w:rPr>
        <w:t xml:space="preserve"> </w:t>
      </w:r>
      <w:sdt>
        <w:sdtPr>
          <w:rPr>
            <w:rFonts w:ascii="Open Sans" w:hAnsi="Open Sans" w:cs="Open Sans"/>
            <w:b/>
            <w:bCs/>
            <w:sz w:val="24"/>
            <w:szCs w:val="24"/>
          </w:rPr>
          <w:id w:val="-486707287"/>
          <w:placeholder>
            <w:docPart w:val="DefaultPlaceholder_-1854013440"/>
          </w:placeholder>
          <w:showingPlcHdr/>
          <w:text/>
        </w:sdtPr>
        <w:sdtContent>
          <w:r w:rsidR="00AF1935" w:rsidRPr="003A4658">
            <w:rPr>
              <w:rStyle w:val="PlaceholderText"/>
            </w:rPr>
            <w:t>Click or tap here to enter text.</w:t>
          </w:r>
        </w:sdtContent>
      </w:sdt>
    </w:p>
    <w:p w14:paraId="469BBF78" w14:textId="18993C35" w:rsidR="00A16048" w:rsidRPr="00881C4C" w:rsidRDefault="00F133A8" w:rsidP="00881C4C">
      <w:pPr>
        <w:spacing w:after="0" w:line="360" w:lineRule="auto"/>
        <w:rPr>
          <w:rFonts w:ascii="Open Sans" w:hAnsi="Open Sans" w:cs="Open Sans"/>
          <w:b/>
          <w:bCs/>
          <w:sz w:val="24"/>
          <w:szCs w:val="24"/>
        </w:rPr>
      </w:pPr>
      <w:r w:rsidRPr="00881C4C">
        <w:rPr>
          <w:rFonts w:ascii="Open Sans" w:hAnsi="Open Sans" w:cs="Open Sans"/>
          <w:b/>
          <w:bCs/>
          <w:sz w:val="24"/>
          <w:szCs w:val="24"/>
        </w:rPr>
        <w:t>Position:</w:t>
      </w:r>
      <w:r w:rsidR="00AF1935">
        <w:rPr>
          <w:rFonts w:ascii="Open Sans" w:hAnsi="Open Sans" w:cs="Open Sans"/>
          <w:b/>
          <w:bCs/>
          <w:sz w:val="24"/>
          <w:szCs w:val="24"/>
        </w:rPr>
        <w:t xml:space="preserve"> </w:t>
      </w:r>
      <w:sdt>
        <w:sdtPr>
          <w:rPr>
            <w:rFonts w:ascii="Open Sans" w:hAnsi="Open Sans" w:cs="Open Sans"/>
            <w:b/>
            <w:bCs/>
            <w:sz w:val="24"/>
            <w:szCs w:val="24"/>
          </w:rPr>
          <w:id w:val="1721014016"/>
          <w:placeholder>
            <w:docPart w:val="DefaultPlaceholder_-1854013440"/>
          </w:placeholder>
          <w:showingPlcHdr/>
          <w:text/>
        </w:sdtPr>
        <w:sdtContent>
          <w:r w:rsidR="00AF1935" w:rsidRPr="003A4658">
            <w:rPr>
              <w:rStyle w:val="PlaceholderText"/>
            </w:rPr>
            <w:t>Click or tap here to enter text.</w:t>
          </w:r>
        </w:sdtContent>
      </w:sdt>
    </w:p>
    <w:p w14:paraId="600D3B34" w14:textId="54F9AEDD" w:rsidR="00A16048" w:rsidRPr="00881C4C" w:rsidRDefault="00F133A8" w:rsidP="00881C4C">
      <w:pPr>
        <w:spacing w:after="0" w:line="360" w:lineRule="auto"/>
        <w:rPr>
          <w:rFonts w:ascii="Open Sans" w:hAnsi="Open Sans" w:cs="Open Sans"/>
          <w:b/>
          <w:bCs/>
          <w:sz w:val="24"/>
          <w:szCs w:val="24"/>
        </w:rPr>
      </w:pPr>
      <w:r w:rsidRPr="00881C4C">
        <w:rPr>
          <w:rFonts w:ascii="Open Sans" w:hAnsi="Open Sans" w:cs="Open Sans"/>
          <w:b/>
          <w:bCs/>
          <w:sz w:val="24"/>
          <w:szCs w:val="24"/>
        </w:rPr>
        <w:t>Signature:</w:t>
      </w:r>
      <w:r w:rsidR="00AF1935">
        <w:rPr>
          <w:rFonts w:ascii="Open Sans" w:hAnsi="Open Sans" w:cs="Open Sans"/>
          <w:b/>
          <w:bCs/>
          <w:sz w:val="24"/>
          <w:szCs w:val="24"/>
        </w:rPr>
        <w:t xml:space="preserve"> </w:t>
      </w:r>
      <w:sdt>
        <w:sdtPr>
          <w:rPr>
            <w:rFonts w:ascii="Open Sans" w:hAnsi="Open Sans" w:cs="Open Sans"/>
            <w:b/>
            <w:bCs/>
            <w:sz w:val="24"/>
            <w:szCs w:val="24"/>
          </w:rPr>
          <w:id w:val="-1844776332"/>
          <w:placeholder>
            <w:docPart w:val="DefaultPlaceholder_-1854013440"/>
          </w:placeholder>
          <w:showingPlcHdr/>
          <w:text/>
        </w:sdtPr>
        <w:sdtContent>
          <w:r w:rsidR="00AF1935" w:rsidRPr="003A4658">
            <w:rPr>
              <w:rStyle w:val="PlaceholderText"/>
            </w:rPr>
            <w:t>Click or tap here to enter text.</w:t>
          </w:r>
        </w:sdtContent>
      </w:sdt>
    </w:p>
    <w:p w14:paraId="76A52735" w14:textId="4B16E536" w:rsidR="00A16048" w:rsidRPr="00881C4C" w:rsidRDefault="00F133A8" w:rsidP="00881C4C">
      <w:pPr>
        <w:spacing w:after="0" w:line="360" w:lineRule="auto"/>
        <w:rPr>
          <w:rFonts w:ascii="Open Sans" w:hAnsi="Open Sans" w:cs="Open Sans"/>
          <w:b/>
          <w:bCs/>
          <w:sz w:val="24"/>
          <w:szCs w:val="24"/>
        </w:rPr>
      </w:pPr>
      <w:r w:rsidRPr="00881C4C">
        <w:rPr>
          <w:rFonts w:ascii="Open Sans" w:hAnsi="Open Sans" w:cs="Open Sans"/>
          <w:b/>
          <w:bCs/>
          <w:sz w:val="24"/>
          <w:szCs w:val="24"/>
        </w:rPr>
        <w:t>Date:</w:t>
      </w:r>
      <w:r w:rsidR="00AF1935">
        <w:rPr>
          <w:rFonts w:ascii="Open Sans" w:hAnsi="Open Sans" w:cs="Open Sans"/>
          <w:b/>
          <w:bCs/>
          <w:sz w:val="24"/>
          <w:szCs w:val="24"/>
        </w:rPr>
        <w:t xml:space="preserve"> </w:t>
      </w:r>
      <w:sdt>
        <w:sdtPr>
          <w:rPr>
            <w:rFonts w:ascii="Open Sans" w:hAnsi="Open Sans" w:cs="Open Sans"/>
            <w:b/>
            <w:bCs/>
            <w:sz w:val="24"/>
            <w:szCs w:val="24"/>
          </w:rPr>
          <w:id w:val="1486587115"/>
          <w:placeholder>
            <w:docPart w:val="DefaultPlaceholder_-1854013440"/>
          </w:placeholder>
          <w:showingPlcHdr/>
          <w:text/>
        </w:sdtPr>
        <w:sdtContent>
          <w:r w:rsidR="00AF1935" w:rsidRPr="003A4658">
            <w:rPr>
              <w:rStyle w:val="PlaceholderText"/>
            </w:rPr>
            <w:t>Click or tap here to enter text.</w:t>
          </w:r>
        </w:sdtContent>
      </w:sdt>
    </w:p>
    <w:p w14:paraId="0C625E34" w14:textId="77777777" w:rsidR="002E2C47" w:rsidRDefault="002E2C47" w:rsidP="00881C4C">
      <w:pPr>
        <w:pStyle w:val="Heading1"/>
        <w:spacing w:before="0" w:line="360" w:lineRule="auto"/>
        <w:rPr>
          <w:rFonts w:ascii="Open Sans" w:hAnsi="Open Sans" w:cs="Open Sans"/>
          <w:color w:val="5F497A" w:themeColor="accent4" w:themeShade="BF"/>
          <w:sz w:val="24"/>
          <w:szCs w:val="24"/>
        </w:rPr>
      </w:pPr>
    </w:p>
    <w:p w14:paraId="38DE1CFB" w14:textId="77777777" w:rsidR="00A16048" w:rsidRPr="00881C4C" w:rsidRDefault="00F133A8" w:rsidP="00881C4C">
      <w:pPr>
        <w:pStyle w:val="Heading1"/>
        <w:spacing w:before="0" w:line="360" w:lineRule="auto"/>
        <w:rPr>
          <w:rFonts w:ascii="Open Sans" w:hAnsi="Open Sans" w:cs="Open Sans"/>
          <w:color w:val="5F497A" w:themeColor="accent4" w:themeShade="BF"/>
          <w:sz w:val="24"/>
          <w:szCs w:val="24"/>
        </w:rPr>
      </w:pPr>
      <w:r w:rsidRPr="00881C4C">
        <w:rPr>
          <w:rFonts w:ascii="Open Sans" w:hAnsi="Open Sans" w:cs="Open Sans"/>
          <w:color w:val="5F497A" w:themeColor="accent4" w:themeShade="BF"/>
          <w:sz w:val="24"/>
          <w:szCs w:val="24"/>
        </w:rPr>
        <w:t>Section 6: Submission</w:t>
      </w:r>
    </w:p>
    <w:p w14:paraId="358D248B" w14:textId="177F34EA" w:rsidR="00F133A8" w:rsidRPr="00881C4C" w:rsidRDefault="00F133A8" w:rsidP="00881C4C">
      <w:pPr>
        <w:spacing w:after="0" w:line="360" w:lineRule="auto"/>
        <w:rPr>
          <w:rFonts w:ascii="Open Sans" w:hAnsi="Open Sans" w:cs="Open Sans"/>
          <w:sz w:val="24"/>
          <w:szCs w:val="24"/>
        </w:rPr>
      </w:pPr>
      <w:r w:rsidRPr="00881C4C">
        <w:rPr>
          <w:rFonts w:ascii="Open Sans" w:hAnsi="Open Sans" w:cs="Open Sans"/>
          <w:sz w:val="24"/>
          <w:szCs w:val="24"/>
        </w:rPr>
        <w:t xml:space="preserve">Please submit your completed form </w:t>
      </w:r>
      <w:r w:rsidR="00F41194" w:rsidRPr="00881C4C">
        <w:rPr>
          <w:rFonts w:ascii="Open Sans" w:hAnsi="Open Sans" w:cs="Open Sans"/>
          <w:sz w:val="24"/>
          <w:szCs w:val="24"/>
        </w:rPr>
        <w:t>with copy of your logo</w:t>
      </w:r>
      <w:r w:rsidR="00CC2F6B" w:rsidRPr="00881C4C">
        <w:rPr>
          <w:rFonts w:ascii="Open Sans" w:hAnsi="Open Sans" w:cs="Open Sans"/>
          <w:sz w:val="24"/>
          <w:szCs w:val="24"/>
        </w:rPr>
        <w:t xml:space="preserve"> in </w:t>
      </w:r>
      <w:proofErr w:type="spellStart"/>
      <w:r w:rsidR="00CC2F6B" w:rsidRPr="00881C4C">
        <w:rPr>
          <w:rFonts w:ascii="Open Sans" w:hAnsi="Open Sans" w:cs="Open Sans"/>
          <w:b/>
          <w:bCs/>
          <w:sz w:val="24"/>
          <w:szCs w:val="24"/>
        </w:rPr>
        <w:t>svg</w:t>
      </w:r>
      <w:proofErr w:type="spellEnd"/>
      <w:r w:rsidR="00CC2F6B" w:rsidRPr="00881C4C">
        <w:rPr>
          <w:rFonts w:ascii="Open Sans" w:hAnsi="Open Sans" w:cs="Open Sans"/>
          <w:b/>
          <w:bCs/>
          <w:sz w:val="24"/>
          <w:szCs w:val="24"/>
        </w:rPr>
        <w:t xml:space="preserve"> or high resolution format</w:t>
      </w:r>
      <w:r w:rsidR="00F41194" w:rsidRPr="00881C4C">
        <w:rPr>
          <w:rFonts w:ascii="Open Sans" w:hAnsi="Open Sans" w:cs="Open Sans"/>
          <w:sz w:val="24"/>
          <w:szCs w:val="24"/>
        </w:rPr>
        <w:t xml:space="preserve"> </w:t>
      </w:r>
      <w:r w:rsidRPr="00881C4C">
        <w:rPr>
          <w:rFonts w:ascii="Open Sans" w:hAnsi="Open Sans" w:cs="Open Sans"/>
          <w:sz w:val="24"/>
          <w:szCs w:val="24"/>
        </w:rPr>
        <w:t>to</w:t>
      </w:r>
      <w:r w:rsidR="007400C8" w:rsidRPr="00881C4C">
        <w:rPr>
          <w:rFonts w:ascii="Open Sans" w:hAnsi="Open Sans" w:cs="Open Sans"/>
          <w:sz w:val="24"/>
          <w:szCs w:val="24"/>
        </w:rPr>
        <w:t xml:space="preserve"> </w:t>
      </w:r>
      <w:r w:rsidRPr="00881C4C">
        <w:rPr>
          <w:rFonts w:ascii="Segoe UI Emoji" w:hAnsi="Segoe UI Emoji" w:cs="Segoe UI Emoji"/>
          <w:sz w:val="24"/>
          <w:szCs w:val="24"/>
        </w:rPr>
        <w:t>📧</w:t>
      </w:r>
      <w:r w:rsidRPr="00881C4C">
        <w:rPr>
          <w:rFonts w:ascii="Open Sans" w:hAnsi="Open Sans" w:cs="Open Sans"/>
          <w:sz w:val="24"/>
          <w:szCs w:val="24"/>
        </w:rPr>
        <w:t xml:space="preserve"> </w:t>
      </w:r>
      <w:hyperlink r:id="rId12" w:history="1">
        <w:r w:rsidR="00CC2F6B" w:rsidRPr="00881C4C">
          <w:rPr>
            <w:rStyle w:val="Hyperlink"/>
            <w:rFonts w:ascii="Open Sans" w:hAnsi="Open Sans" w:cs="Open Sans"/>
            <w:sz w:val="24"/>
            <w:szCs w:val="24"/>
          </w:rPr>
          <w:t>michelle@nihealthcollective.org.uk</w:t>
        </w:r>
      </w:hyperlink>
      <w:r w:rsidR="00CC2F6B" w:rsidRPr="00881C4C">
        <w:rPr>
          <w:rFonts w:ascii="Open Sans" w:hAnsi="Open Sans" w:cs="Open Sans"/>
          <w:sz w:val="24"/>
          <w:szCs w:val="24"/>
        </w:rPr>
        <w:t xml:space="preserve"> </w:t>
      </w:r>
      <w:r w:rsidR="002E2C47">
        <w:rPr>
          <w:rFonts w:ascii="Open Sans" w:hAnsi="Open Sans" w:cs="Open Sans"/>
          <w:sz w:val="24"/>
          <w:szCs w:val="24"/>
        </w:rPr>
        <w:t>o</w:t>
      </w:r>
      <w:r w:rsidRPr="00881C4C">
        <w:rPr>
          <w:rFonts w:ascii="Open Sans" w:hAnsi="Open Sans" w:cs="Open Sans"/>
          <w:sz w:val="24"/>
          <w:szCs w:val="24"/>
        </w:rPr>
        <w:t xml:space="preserve">r complete online at: </w:t>
      </w:r>
      <w:hyperlink r:id="rId13" w:history="1">
        <w:r w:rsidRPr="00881C4C">
          <w:rPr>
            <w:rStyle w:val="Hyperlink"/>
            <w:rFonts w:ascii="Open Sans" w:hAnsi="Open Sans" w:cs="Open Sans"/>
            <w:sz w:val="24"/>
            <w:szCs w:val="24"/>
          </w:rPr>
          <w:t>www.nihealthcollective.org.uk/join</w:t>
        </w:r>
      </w:hyperlink>
    </w:p>
    <w:p w14:paraId="7864D035" w14:textId="0B6281BF" w:rsidR="00F133A8" w:rsidRPr="00881C4C" w:rsidRDefault="003A4756" w:rsidP="00881C4C">
      <w:pPr>
        <w:spacing w:after="0" w:line="360" w:lineRule="auto"/>
        <w:rPr>
          <w:rFonts w:ascii="Open Sans" w:hAnsi="Open Sans" w:cs="Open Sans"/>
          <w:sz w:val="24"/>
          <w:szCs w:val="24"/>
        </w:rPr>
      </w:pPr>
      <w:r w:rsidRPr="00881C4C">
        <w:rPr>
          <w:rFonts w:ascii="Open Sans" w:hAnsi="Open Sans" w:cs="Open Sans"/>
          <w:sz w:val="24"/>
          <w:szCs w:val="24"/>
        </w:rPr>
        <w:t>_______________________________________________________________________</w:t>
      </w:r>
    </w:p>
    <w:p w14:paraId="29CFFFCD" w14:textId="77777777" w:rsidR="00767CDC" w:rsidRPr="00881C4C" w:rsidRDefault="00767CDC" w:rsidP="00881C4C">
      <w:pPr>
        <w:spacing w:after="0" w:line="360" w:lineRule="auto"/>
        <w:rPr>
          <w:rFonts w:ascii="Open Sans" w:hAnsi="Open Sans" w:cs="Open Sans"/>
          <w:b/>
          <w:bCs/>
          <w:sz w:val="24"/>
          <w:szCs w:val="24"/>
        </w:rPr>
      </w:pPr>
    </w:p>
    <w:p w14:paraId="123CFD00" w14:textId="77777777" w:rsidR="00767CDC" w:rsidRPr="00881C4C" w:rsidRDefault="00767CDC" w:rsidP="00881C4C">
      <w:pPr>
        <w:spacing w:after="0" w:line="360" w:lineRule="auto"/>
        <w:rPr>
          <w:rFonts w:ascii="Open Sans" w:hAnsi="Open Sans" w:cs="Open Sans"/>
          <w:b/>
          <w:bCs/>
          <w:sz w:val="24"/>
          <w:szCs w:val="24"/>
        </w:rPr>
      </w:pPr>
    </w:p>
    <w:p w14:paraId="511EC315" w14:textId="626BE52D" w:rsidR="00F133A8" w:rsidRPr="00881C4C" w:rsidRDefault="00F133A8" w:rsidP="00881C4C">
      <w:pPr>
        <w:spacing w:after="0" w:line="360" w:lineRule="auto"/>
        <w:rPr>
          <w:rFonts w:ascii="Open Sans" w:hAnsi="Open Sans" w:cs="Open Sans"/>
          <w:b/>
          <w:bCs/>
          <w:sz w:val="24"/>
          <w:szCs w:val="24"/>
        </w:rPr>
      </w:pPr>
      <w:r w:rsidRPr="00881C4C">
        <w:rPr>
          <w:rFonts w:ascii="Open Sans" w:hAnsi="Open Sans" w:cs="Open Sans"/>
          <w:b/>
          <w:bCs/>
          <w:sz w:val="24"/>
          <w:szCs w:val="24"/>
        </w:rPr>
        <w:t xml:space="preserve">For </w:t>
      </w:r>
      <w:r w:rsidR="179C1F4D" w:rsidRPr="00881C4C">
        <w:rPr>
          <w:rFonts w:ascii="Open Sans" w:hAnsi="Open Sans" w:cs="Open Sans"/>
          <w:b/>
          <w:bCs/>
          <w:sz w:val="24"/>
          <w:szCs w:val="24"/>
        </w:rPr>
        <w:t>I</w:t>
      </w:r>
      <w:r w:rsidRPr="00881C4C">
        <w:rPr>
          <w:rFonts w:ascii="Open Sans" w:hAnsi="Open Sans" w:cs="Open Sans"/>
          <w:b/>
          <w:bCs/>
          <w:sz w:val="24"/>
          <w:szCs w:val="24"/>
        </w:rPr>
        <w:t xml:space="preserve">nternal </w:t>
      </w:r>
      <w:r w:rsidR="220793CC" w:rsidRPr="00881C4C">
        <w:rPr>
          <w:rFonts w:ascii="Open Sans" w:hAnsi="Open Sans" w:cs="Open Sans"/>
          <w:b/>
          <w:bCs/>
          <w:sz w:val="24"/>
          <w:szCs w:val="24"/>
        </w:rPr>
        <w:t>U</w:t>
      </w:r>
      <w:r w:rsidRPr="00881C4C">
        <w:rPr>
          <w:rFonts w:ascii="Open Sans" w:hAnsi="Open Sans" w:cs="Open Sans"/>
          <w:b/>
          <w:bCs/>
          <w:sz w:val="24"/>
          <w:szCs w:val="24"/>
        </w:rPr>
        <w:t>se:</w:t>
      </w:r>
    </w:p>
    <w:p w14:paraId="5D7304EE" w14:textId="3EFEBC45" w:rsidR="00F133A8" w:rsidRPr="00881C4C" w:rsidRDefault="00F133A8" w:rsidP="00881C4C">
      <w:pPr>
        <w:spacing w:after="0" w:line="360" w:lineRule="auto"/>
        <w:rPr>
          <w:rFonts w:ascii="Open Sans" w:hAnsi="Open Sans" w:cs="Open Sans"/>
          <w:sz w:val="24"/>
          <w:szCs w:val="24"/>
        </w:rPr>
      </w:pPr>
      <w:r w:rsidRPr="00881C4C">
        <w:rPr>
          <w:rFonts w:ascii="Open Sans" w:hAnsi="Open Sans" w:cs="Open Sans"/>
          <w:sz w:val="24"/>
          <w:szCs w:val="24"/>
        </w:rPr>
        <w:t>Application received (Date):</w:t>
      </w:r>
    </w:p>
    <w:p w14:paraId="43A35713" w14:textId="7E3E6AFD" w:rsidR="00BF70D1" w:rsidRPr="00881C4C" w:rsidRDefault="00BF70D1" w:rsidP="00881C4C">
      <w:pPr>
        <w:spacing w:after="0" w:line="360" w:lineRule="auto"/>
        <w:rPr>
          <w:rFonts w:ascii="Open Sans" w:hAnsi="Open Sans" w:cs="Open Sans"/>
          <w:sz w:val="24"/>
          <w:szCs w:val="24"/>
        </w:rPr>
      </w:pPr>
      <w:r w:rsidRPr="00881C4C">
        <w:rPr>
          <w:rFonts w:ascii="Open Sans" w:hAnsi="Open Sans" w:cs="Open Sans"/>
          <w:sz w:val="24"/>
          <w:szCs w:val="24"/>
        </w:rPr>
        <w:t xml:space="preserve">Logo received:    Yes </w:t>
      </w:r>
      <w:r w:rsidRPr="00881C4C">
        <w:rPr>
          <w:rFonts w:ascii="Open Sans" w:hAnsi="Open Sans" w:cs="Open Sans"/>
          <w:sz w:val="24"/>
          <w:szCs w:val="24"/>
        </w:rPr>
        <w:tab/>
        <w:t xml:space="preserve">    No </w:t>
      </w:r>
    </w:p>
    <w:p w14:paraId="75502B1B" w14:textId="6FE21757" w:rsidR="00F133A8" w:rsidRPr="00881C4C" w:rsidRDefault="00F133A8" w:rsidP="00881C4C">
      <w:pPr>
        <w:spacing w:after="0" w:line="360" w:lineRule="auto"/>
        <w:rPr>
          <w:rFonts w:ascii="Open Sans" w:hAnsi="Open Sans" w:cs="Open Sans"/>
          <w:sz w:val="24"/>
          <w:szCs w:val="24"/>
        </w:rPr>
      </w:pPr>
      <w:r w:rsidRPr="00881C4C">
        <w:rPr>
          <w:rFonts w:ascii="Open Sans" w:hAnsi="Open Sans" w:cs="Open Sans"/>
          <w:sz w:val="24"/>
          <w:szCs w:val="24"/>
        </w:rPr>
        <w:t>Application Approved (date):</w:t>
      </w:r>
    </w:p>
    <w:p w14:paraId="167CA503" w14:textId="214E0BA0" w:rsidR="00F133A8" w:rsidRPr="00881C4C" w:rsidRDefault="00F133A8" w:rsidP="00881C4C">
      <w:pPr>
        <w:spacing w:after="0" w:line="360" w:lineRule="auto"/>
        <w:rPr>
          <w:rFonts w:ascii="Open Sans" w:hAnsi="Open Sans" w:cs="Open Sans"/>
          <w:sz w:val="24"/>
          <w:szCs w:val="24"/>
        </w:rPr>
      </w:pPr>
      <w:r w:rsidRPr="00881C4C">
        <w:rPr>
          <w:rFonts w:ascii="Open Sans" w:hAnsi="Open Sans" w:cs="Open Sans"/>
          <w:sz w:val="24"/>
          <w:szCs w:val="24"/>
        </w:rPr>
        <w:t>Application Approved by:</w:t>
      </w:r>
    </w:p>
    <w:p w14:paraId="73E72FA6" w14:textId="77777777" w:rsidR="00BF70D1" w:rsidRPr="00881C4C" w:rsidRDefault="00F133A8" w:rsidP="00881C4C">
      <w:pPr>
        <w:spacing w:after="0" w:line="360" w:lineRule="auto"/>
        <w:rPr>
          <w:rFonts w:ascii="Open Sans" w:hAnsi="Open Sans" w:cs="Open Sans"/>
          <w:sz w:val="24"/>
          <w:szCs w:val="24"/>
        </w:rPr>
      </w:pPr>
      <w:r w:rsidRPr="00881C4C">
        <w:rPr>
          <w:rFonts w:ascii="Open Sans" w:hAnsi="Open Sans" w:cs="Open Sans"/>
          <w:sz w:val="24"/>
          <w:szCs w:val="24"/>
        </w:rPr>
        <w:t>Application Declined by:</w:t>
      </w:r>
    </w:p>
    <w:p w14:paraId="2C21DD01" w14:textId="5FE53D0F" w:rsidR="00F133A8" w:rsidRPr="00881C4C" w:rsidRDefault="00F133A8" w:rsidP="00881C4C">
      <w:pPr>
        <w:spacing w:after="0" w:line="360" w:lineRule="auto"/>
        <w:rPr>
          <w:rFonts w:ascii="Open Sans" w:hAnsi="Open Sans" w:cs="Open Sans"/>
          <w:sz w:val="24"/>
          <w:szCs w:val="24"/>
        </w:rPr>
      </w:pPr>
      <w:r w:rsidRPr="00881C4C">
        <w:rPr>
          <w:rFonts w:ascii="Open Sans" w:hAnsi="Open Sans" w:cs="Open Sans"/>
          <w:sz w:val="24"/>
          <w:szCs w:val="24"/>
        </w:rPr>
        <w:t xml:space="preserve">Member notified (date):  </w:t>
      </w:r>
    </w:p>
    <w:sectPr w:rsidR="00F133A8" w:rsidRPr="00881C4C" w:rsidSect="00034616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198DB9" w14:textId="77777777" w:rsidR="000064CE" w:rsidRDefault="000064CE" w:rsidP="003A4756">
      <w:pPr>
        <w:spacing w:after="0" w:line="240" w:lineRule="auto"/>
      </w:pPr>
      <w:r>
        <w:separator/>
      </w:r>
    </w:p>
  </w:endnote>
  <w:endnote w:type="continuationSeparator" w:id="0">
    <w:p w14:paraId="70EEF838" w14:textId="77777777" w:rsidR="000064CE" w:rsidRDefault="000064CE" w:rsidP="003A47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BD6D6B" w14:textId="77777777" w:rsidR="00217E77" w:rsidRDefault="00217E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81BE27" w14:textId="0C1FA1A2" w:rsidR="00217E77" w:rsidRDefault="00217E77">
    <w:pPr>
      <w:pStyle w:val="Footer"/>
    </w:pPr>
  </w:p>
  <w:p w14:paraId="2DD0FB8E" w14:textId="62DC086D" w:rsidR="00217E77" w:rsidRDefault="00217E77" w:rsidP="00217E77">
    <w:pPr>
      <w:pStyle w:val="Footer"/>
      <w:jc w:val="center"/>
    </w:pPr>
    <w:r>
      <w:rPr>
        <w:noProof/>
      </w:rPr>
      <w:drawing>
        <wp:inline distT="0" distB="0" distL="0" distR="0" wp14:anchorId="2E3C345C" wp14:editId="56B18370">
          <wp:extent cx="4847382" cy="720354"/>
          <wp:effectExtent l="0" t="0" r="0" b="3810"/>
          <wp:docPr id="6" name="Content Placeholder 5" descr="A close up of a logo&#10;&#10;Description automatically generated">
            <a:extLst xmlns:a="http://schemas.openxmlformats.org/drawingml/2006/main">
              <a:ext uri="{FF2B5EF4-FFF2-40B4-BE49-F238E27FC236}">
                <a16:creationId xmlns:a16="http://schemas.microsoft.com/office/drawing/2014/main" id="{2EBA597C-02D5-EC65-765F-08C7D140C19F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Content Placeholder 5" descr="A close up of a logo&#10;&#10;Description automatically generated">
                    <a:extLst>
                      <a:ext uri="{FF2B5EF4-FFF2-40B4-BE49-F238E27FC236}">
                        <a16:creationId xmlns:a16="http://schemas.microsoft.com/office/drawing/2014/main" id="{2EBA597C-02D5-EC65-765F-08C7D140C19F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847382" cy="72035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6082AB" w14:textId="77777777" w:rsidR="00217E77" w:rsidRDefault="00217E7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F150DF" w14:textId="77777777" w:rsidR="000064CE" w:rsidRDefault="000064CE" w:rsidP="003A4756">
      <w:pPr>
        <w:spacing w:after="0" w:line="240" w:lineRule="auto"/>
      </w:pPr>
      <w:r>
        <w:separator/>
      </w:r>
    </w:p>
  </w:footnote>
  <w:footnote w:type="continuationSeparator" w:id="0">
    <w:p w14:paraId="6427D59E" w14:textId="77777777" w:rsidR="000064CE" w:rsidRDefault="000064CE" w:rsidP="003A4756">
      <w:pPr>
        <w:spacing w:after="0" w:line="240" w:lineRule="auto"/>
      </w:pPr>
      <w:r>
        <w:continuationSeparator/>
      </w:r>
    </w:p>
  </w:footnote>
  <w:footnote w:id="1">
    <w:p w14:paraId="34AD6D98" w14:textId="663971FB" w:rsidR="00DF12DB" w:rsidRDefault="00DF12DB">
      <w:pPr>
        <w:pStyle w:val="FootnoteText"/>
      </w:pPr>
      <w:r>
        <w:rPr>
          <w:rStyle w:val="FootnoteReference"/>
        </w:rPr>
        <w:footnoteRef/>
      </w:r>
      <w:r>
        <w:t xml:space="preserve"> For the purpose of this document collective refers to any structure </w:t>
      </w:r>
      <w:r w:rsidR="00C8389A">
        <w:t xml:space="preserve">for example network, coalition, alliance, partnership or collective led by VCSE sector bringing together a  range of </w:t>
      </w:r>
      <w:proofErr w:type="spellStart"/>
      <w:r w:rsidR="00C8389A">
        <w:t>organsations</w:t>
      </w:r>
      <w:proofErr w:type="spellEnd"/>
      <w:r w:rsidR="00C8389A">
        <w:t xml:space="preserve"> to collaborate on a common area in health, social care or community health and wellbeing. 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065CEC" w14:textId="77777777" w:rsidR="00217E77" w:rsidRDefault="00217E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216FCB" w14:textId="13935938" w:rsidR="003A4756" w:rsidRDefault="00F41194" w:rsidP="00F41194">
    <w:pPr>
      <w:pStyle w:val="Header"/>
      <w:jc w:val="right"/>
    </w:pPr>
    <w:r>
      <w:rPr>
        <w:noProof/>
      </w:rPr>
      <w:drawing>
        <wp:inline distT="0" distB="0" distL="0" distR="0" wp14:anchorId="581C8015" wp14:editId="586A8CE1">
          <wp:extent cx="2274062" cy="571517"/>
          <wp:effectExtent l="0" t="0" r="0" b="0"/>
          <wp:docPr id="10" name="Picture 9" descr="A black background with purple text&#10;&#10;AI-generated content may be incorrect.">
            <a:extLst xmlns:a="http://schemas.openxmlformats.org/drawingml/2006/main">
              <a:ext uri="{FF2B5EF4-FFF2-40B4-BE49-F238E27FC236}">
                <a16:creationId xmlns:a16="http://schemas.microsoft.com/office/drawing/2014/main" id="{0F05B041-156D-39B3-38AE-C82513EB5EFF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9" descr="A black background with purple text&#10;&#10;AI-generated content may be incorrect.">
                    <a:extLst>
                      <a:ext uri="{FF2B5EF4-FFF2-40B4-BE49-F238E27FC236}">
                        <a16:creationId xmlns:a16="http://schemas.microsoft.com/office/drawing/2014/main" id="{0F05B041-156D-39B3-38AE-C82513EB5EFF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/>
                  <a:srcRect/>
                  <a:stretch/>
                </pic:blipFill>
                <pic:spPr>
                  <a:xfrm>
                    <a:off x="0" y="0"/>
                    <a:ext cx="2285698" cy="57444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905B6DB" w14:textId="2681FA3D" w:rsidR="003A4756" w:rsidRDefault="003A475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BF036E" w14:textId="77777777" w:rsidR="00217E77" w:rsidRDefault="00217E77">
    <w:pPr>
      <w:pStyle w:val="Header"/>
    </w:pP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>
    <int2:textHash int2:hashCode="kByidkXaRxGvMx" int2:id="wrAlxGsI">
      <int2:state int2:value="Rejected" int2:type="spell"/>
    </int2:textHash>
  </int2:observations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05A36534"/>
    <w:multiLevelType w:val="hybridMultilevel"/>
    <w:tmpl w:val="A1F4A27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773764E"/>
    <w:multiLevelType w:val="hybridMultilevel"/>
    <w:tmpl w:val="F0266054"/>
    <w:lvl w:ilvl="0" w:tplc="A2DA25EA">
      <w:numFmt w:val="bullet"/>
      <w:lvlText w:val="-"/>
      <w:lvlJc w:val="left"/>
      <w:pPr>
        <w:ind w:left="470" w:hanging="360"/>
      </w:pPr>
      <w:rPr>
        <w:rFonts w:ascii="Calibri" w:eastAsiaTheme="minorEastAsia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19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91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63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35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07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9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51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230" w:hanging="360"/>
      </w:pPr>
      <w:rPr>
        <w:rFonts w:ascii="Wingdings" w:hAnsi="Wingdings" w:hint="default"/>
      </w:rPr>
    </w:lvl>
  </w:abstractNum>
  <w:abstractNum w:abstractNumId="11" w15:restartNumberingAfterBreak="0">
    <w:nsid w:val="0FAA0E3C"/>
    <w:multiLevelType w:val="hybridMultilevel"/>
    <w:tmpl w:val="60BA4048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1A80E3D"/>
    <w:multiLevelType w:val="hybridMultilevel"/>
    <w:tmpl w:val="D2769C7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5CE5CD5"/>
    <w:multiLevelType w:val="hybridMultilevel"/>
    <w:tmpl w:val="F182C10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681C42"/>
    <w:multiLevelType w:val="hybridMultilevel"/>
    <w:tmpl w:val="BF5008EE"/>
    <w:lvl w:ilvl="0" w:tplc="6E5E7DD4">
      <w:numFmt w:val="bullet"/>
      <w:lvlText w:val="-"/>
      <w:lvlJc w:val="left"/>
      <w:pPr>
        <w:ind w:left="470" w:hanging="360"/>
      </w:pPr>
      <w:rPr>
        <w:rFonts w:ascii="Calibri" w:eastAsiaTheme="minorEastAsia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19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91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63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35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07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9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51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230" w:hanging="360"/>
      </w:pPr>
      <w:rPr>
        <w:rFonts w:ascii="Wingdings" w:hAnsi="Wingdings" w:hint="default"/>
      </w:rPr>
    </w:lvl>
  </w:abstractNum>
  <w:abstractNum w:abstractNumId="15" w15:restartNumberingAfterBreak="0">
    <w:nsid w:val="404F4D49"/>
    <w:multiLevelType w:val="hybridMultilevel"/>
    <w:tmpl w:val="6F3237F4"/>
    <w:lvl w:ilvl="0" w:tplc="08090005">
      <w:start w:val="1"/>
      <w:numFmt w:val="bullet"/>
      <w:lvlText w:val=""/>
      <w:lvlJc w:val="left"/>
      <w:pPr>
        <w:ind w:left="470" w:hanging="360"/>
      </w:pPr>
      <w:rPr>
        <w:rFonts w:ascii="Wingdings" w:hAnsi="Wingdings" w:hint="default"/>
      </w:rPr>
    </w:lvl>
    <w:lvl w:ilvl="1" w:tplc="08481812">
      <w:start w:val="6"/>
      <w:numFmt w:val="bullet"/>
      <w:lvlText w:val="-"/>
      <w:lvlJc w:val="left"/>
      <w:pPr>
        <w:ind w:left="1190" w:hanging="360"/>
      </w:pPr>
      <w:rPr>
        <w:rFonts w:ascii="Calibri" w:eastAsiaTheme="minorEastAsia" w:hAnsi="Calibri" w:cs="Calibri" w:hint="default"/>
      </w:rPr>
    </w:lvl>
    <w:lvl w:ilvl="2" w:tplc="FFFFFFFF" w:tentative="1">
      <w:start w:val="1"/>
      <w:numFmt w:val="bullet"/>
      <w:lvlText w:val=""/>
      <w:lvlJc w:val="left"/>
      <w:pPr>
        <w:ind w:left="191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63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35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07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79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51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230" w:hanging="360"/>
      </w:pPr>
      <w:rPr>
        <w:rFonts w:ascii="Wingdings" w:hAnsi="Wingdings" w:hint="default"/>
      </w:rPr>
    </w:lvl>
  </w:abstractNum>
  <w:abstractNum w:abstractNumId="16" w15:restartNumberingAfterBreak="0">
    <w:nsid w:val="43891D07"/>
    <w:multiLevelType w:val="hybridMultilevel"/>
    <w:tmpl w:val="B3D0D0D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52E2E27"/>
    <w:multiLevelType w:val="hybridMultilevel"/>
    <w:tmpl w:val="F3ACD4E4"/>
    <w:lvl w:ilvl="0" w:tplc="08090005">
      <w:start w:val="1"/>
      <w:numFmt w:val="bullet"/>
      <w:lvlText w:val=""/>
      <w:lvlJc w:val="left"/>
      <w:pPr>
        <w:ind w:left="47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19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91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63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35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07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79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51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230" w:hanging="360"/>
      </w:pPr>
      <w:rPr>
        <w:rFonts w:ascii="Wingdings" w:hAnsi="Wingdings" w:hint="default"/>
      </w:rPr>
    </w:lvl>
  </w:abstractNum>
  <w:abstractNum w:abstractNumId="18" w15:restartNumberingAfterBreak="0">
    <w:nsid w:val="49197D4D"/>
    <w:multiLevelType w:val="hybridMultilevel"/>
    <w:tmpl w:val="6DEC729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CDB22BB"/>
    <w:multiLevelType w:val="hybridMultilevel"/>
    <w:tmpl w:val="52445B72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3CC7FDD"/>
    <w:multiLevelType w:val="hybridMultilevel"/>
    <w:tmpl w:val="6C08052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D76281B"/>
    <w:multiLevelType w:val="hybridMultilevel"/>
    <w:tmpl w:val="7C92938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02607440">
    <w:abstractNumId w:val="8"/>
  </w:num>
  <w:num w:numId="2" w16cid:durableId="1164585782">
    <w:abstractNumId w:val="6"/>
  </w:num>
  <w:num w:numId="3" w16cid:durableId="207302528">
    <w:abstractNumId w:val="5"/>
  </w:num>
  <w:num w:numId="4" w16cid:durableId="1413695365">
    <w:abstractNumId w:val="4"/>
  </w:num>
  <w:num w:numId="5" w16cid:durableId="173351492">
    <w:abstractNumId w:val="7"/>
  </w:num>
  <w:num w:numId="6" w16cid:durableId="1959027421">
    <w:abstractNumId w:val="3"/>
  </w:num>
  <w:num w:numId="7" w16cid:durableId="646204928">
    <w:abstractNumId w:val="2"/>
  </w:num>
  <w:num w:numId="8" w16cid:durableId="354424807">
    <w:abstractNumId w:val="1"/>
  </w:num>
  <w:num w:numId="9" w16cid:durableId="595551970">
    <w:abstractNumId w:val="0"/>
  </w:num>
  <w:num w:numId="10" w16cid:durableId="1766070778">
    <w:abstractNumId w:val="20"/>
  </w:num>
  <w:num w:numId="11" w16cid:durableId="1911454177">
    <w:abstractNumId w:val="13"/>
  </w:num>
  <w:num w:numId="12" w16cid:durableId="207646365">
    <w:abstractNumId w:val="18"/>
  </w:num>
  <w:num w:numId="13" w16cid:durableId="2091728476">
    <w:abstractNumId w:val="12"/>
  </w:num>
  <w:num w:numId="14" w16cid:durableId="1213545190">
    <w:abstractNumId w:val="14"/>
  </w:num>
  <w:num w:numId="15" w16cid:durableId="997730376">
    <w:abstractNumId w:val="17"/>
  </w:num>
  <w:num w:numId="16" w16cid:durableId="567964307">
    <w:abstractNumId w:val="19"/>
  </w:num>
  <w:num w:numId="17" w16cid:durableId="1104231082">
    <w:abstractNumId w:val="10"/>
  </w:num>
  <w:num w:numId="18" w16cid:durableId="747073481">
    <w:abstractNumId w:val="15"/>
  </w:num>
  <w:num w:numId="19" w16cid:durableId="1459110258">
    <w:abstractNumId w:val="9"/>
  </w:num>
  <w:num w:numId="20" w16cid:durableId="1418670966">
    <w:abstractNumId w:val="21"/>
  </w:num>
  <w:num w:numId="21" w16cid:durableId="1593078055">
    <w:abstractNumId w:val="16"/>
  </w:num>
  <w:num w:numId="22" w16cid:durableId="93756670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730"/>
    <w:rsid w:val="000064CE"/>
    <w:rsid w:val="00017E43"/>
    <w:rsid w:val="00034616"/>
    <w:rsid w:val="00044387"/>
    <w:rsid w:val="0006063C"/>
    <w:rsid w:val="00062943"/>
    <w:rsid w:val="000E5F4B"/>
    <w:rsid w:val="000F65AD"/>
    <w:rsid w:val="0015074B"/>
    <w:rsid w:val="00217E77"/>
    <w:rsid w:val="00244B6E"/>
    <w:rsid w:val="0029639D"/>
    <w:rsid w:val="002A6904"/>
    <w:rsid w:val="002B3F6A"/>
    <w:rsid w:val="002C389C"/>
    <w:rsid w:val="002E2C47"/>
    <w:rsid w:val="00301F4D"/>
    <w:rsid w:val="00326F90"/>
    <w:rsid w:val="00360F2E"/>
    <w:rsid w:val="003A4756"/>
    <w:rsid w:val="003E2D0C"/>
    <w:rsid w:val="00400795"/>
    <w:rsid w:val="00430F82"/>
    <w:rsid w:val="00443D90"/>
    <w:rsid w:val="00454E57"/>
    <w:rsid w:val="004946D2"/>
    <w:rsid w:val="004B5746"/>
    <w:rsid w:val="004E50B7"/>
    <w:rsid w:val="004F119A"/>
    <w:rsid w:val="005018B0"/>
    <w:rsid w:val="00505603"/>
    <w:rsid w:val="00553F09"/>
    <w:rsid w:val="006500B9"/>
    <w:rsid w:val="0065355B"/>
    <w:rsid w:val="006A2F63"/>
    <w:rsid w:val="006A5765"/>
    <w:rsid w:val="006E7EB7"/>
    <w:rsid w:val="0072226B"/>
    <w:rsid w:val="00735481"/>
    <w:rsid w:val="007400C8"/>
    <w:rsid w:val="007658C9"/>
    <w:rsid w:val="00767CDC"/>
    <w:rsid w:val="0078033E"/>
    <w:rsid w:val="007822F0"/>
    <w:rsid w:val="00817036"/>
    <w:rsid w:val="0085362E"/>
    <w:rsid w:val="00871FCE"/>
    <w:rsid w:val="00881C4C"/>
    <w:rsid w:val="00897D6E"/>
    <w:rsid w:val="008C6D7E"/>
    <w:rsid w:val="00922C93"/>
    <w:rsid w:val="00973407"/>
    <w:rsid w:val="009B5ED6"/>
    <w:rsid w:val="009F3AA7"/>
    <w:rsid w:val="009F66A7"/>
    <w:rsid w:val="00A16048"/>
    <w:rsid w:val="00AA1D8D"/>
    <w:rsid w:val="00AF1935"/>
    <w:rsid w:val="00AF4636"/>
    <w:rsid w:val="00B47730"/>
    <w:rsid w:val="00B47B61"/>
    <w:rsid w:val="00B85408"/>
    <w:rsid w:val="00BC0DA1"/>
    <w:rsid w:val="00BF70D1"/>
    <w:rsid w:val="00C8389A"/>
    <w:rsid w:val="00C87900"/>
    <w:rsid w:val="00C910DD"/>
    <w:rsid w:val="00CB0664"/>
    <w:rsid w:val="00CB4C36"/>
    <w:rsid w:val="00CC2F6B"/>
    <w:rsid w:val="00CF76E7"/>
    <w:rsid w:val="00D6567B"/>
    <w:rsid w:val="00DF12DB"/>
    <w:rsid w:val="00E5200D"/>
    <w:rsid w:val="00E736D8"/>
    <w:rsid w:val="00E9075D"/>
    <w:rsid w:val="00EF28D6"/>
    <w:rsid w:val="00F133A8"/>
    <w:rsid w:val="00F41194"/>
    <w:rsid w:val="00F72499"/>
    <w:rsid w:val="00FC693F"/>
    <w:rsid w:val="00FF0B59"/>
    <w:rsid w:val="045DC984"/>
    <w:rsid w:val="0E044B12"/>
    <w:rsid w:val="10B9A797"/>
    <w:rsid w:val="13F749C1"/>
    <w:rsid w:val="145D04D5"/>
    <w:rsid w:val="1748B44C"/>
    <w:rsid w:val="179C1F4D"/>
    <w:rsid w:val="220793CC"/>
    <w:rsid w:val="262270DE"/>
    <w:rsid w:val="2B3602E1"/>
    <w:rsid w:val="3D7CB239"/>
    <w:rsid w:val="49743BE4"/>
    <w:rsid w:val="4B8E4992"/>
    <w:rsid w:val="50C131CB"/>
    <w:rsid w:val="516CFC18"/>
    <w:rsid w:val="5E0B4EF3"/>
    <w:rsid w:val="6A54721F"/>
    <w:rsid w:val="6CB79853"/>
    <w:rsid w:val="771F4F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4789C47"/>
  <w14:defaultImageDpi w14:val="330"/>
  <w15:docId w15:val="{6E5A7203-F893-4700-82C5-3DCE307456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styleId="Hyperlink">
    <w:name w:val="Hyperlink"/>
    <w:basedOn w:val="DefaultParagraphFont"/>
    <w:uiPriority w:val="99"/>
    <w:unhideWhenUsed/>
    <w:rsid w:val="00F133A8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133A8"/>
    <w:rPr>
      <w:color w:val="605E5C"/>
      <w:shd w:val="clear" w:color="auto" w:fill="E1DFDD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DF12DB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F12DB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DF12DB"/>
    <w:rPr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9B5ED6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nihealthcollective.org.uk/join" TargetMode="Externa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glossaryDocument" Target="glossary/document.xml"/><Relationship Id="rId7" Type="http://schemas.openxmlformats.org/officeDocument/2006/relationships/settings" Target="settings.xml"/><Relationship Id="rId12" Type="http://schemas.openxmlformats.org/officeDocument/2006/relationships/hyperlink" Target="mailto:michelle@nihealthcollective.org.uk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michelle@nihealthcollective.org.uk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23" Type="http://schemas.microsoft.com/office/2020/10/relationships/intelligence" Target="intelligence2.xml"/><Relationship Id="rId10" Type="http://schemas.openxmlformats.org/officeDocument/2006/relationships/endnotes" Target="end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Relationship Id="rId22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FF0699F-D917-435E-B0F7-7D9120A0B852}"/>
      </w:docPartPr>
      <w:docPartBody>
        <w:p w:rsidR="002700D7" w:rsidRDefault="005018B0">
          <w:r w:rsidRPr="003A4658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Aptos">
    <w:panose1 w:val="00000000000000000000"/>
    <w:charset w:val="00"/>
    <w:family w:val="roman"/>
    <w:notTrueType/>
    <w:pitch w:val="default"/>
  </w:font>
  <w:font w:name="Yu Mincho">
    <w:altName w:val="游明朝"/>
    <w:panose1 w:val="00000000000000000000"/>
    <w:charset w:val="80"/>
    <w:family w:val="roman"/>
    <w:notTrueType/>
    <w:pitch w:val="default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ptos Display">
    <w:panose1 w:val="00000000000000000000"/>
    <w:charset w:val="00"/>
    <w:family w:val="roman"/>
    <w:notTrueType/>
    <w:pitch w:val="default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18B0"/>
    <w:rsid w:val="002700D7"/>
    <w:rsid w:val="005018B0"/>
    <w:rsid w:val="00896F2A"/>
    <w:rsid w:val="00922C93"/>
    <w:rsid w:val="00C910DD"/>
    <w:rsid w:val="00CE4AB0"/>
    <w:rsid w:val="00F724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GB" w:eastAsia="en-GB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5018B0"/>
    <w:rPr>
      <w:color w:val="666666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58E75DDBEE13B4389C6CEBD7DEBCBB6" ma:contentTypeVersion="13" ma:contentTypeDescription="Create a new document." ma:contentTypeScope="" ma:versionID="dd2510eab4bd5632722e98cb66402237">
  <xsd:schema xmlns:xsd="http://www.w3.org/2001/XMLSchema" xmlns:xs="http://www.w3.org/2001/XMLSchema" xmlns:p="http://schemas.microsoft.com/office/2006/metadata/properties" xmlns:ns2="2f84826b-7353-4215-9cbe-a499127d84ed" xmlns:ns3="8c0f612a-290c-404b-bcbd-3771e14ad732" targetNamespace="http://schemas.microsoft.com/office/2006/metadata/properties" ma:root="true" ma:fieldsID="2a08a5f639bfcfd878154710e5ed3e51" ns2:_="" ns3:_="">
    <xsd:import namespace="2f84826b-7353-4215-9cbe-a499127d84ed"/>
    <xsd:import namespace="8c0f612a-290c-404b-bcbd-3771e14ad73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84826b-7353-4215-9cbe-a499127d84e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6" nillable="true" ma:taxonomy="true" ma:internalName="lcf76f155ced4ddcb4097134ff3c332f" ma:taxonomyFieldName="MediaServiceImageTags" ma:displayName="Image Tags" ma:readOnly="false" ma:fieldId="{5cf76f15-5ced-4ddc-b409-7134ff3c332f}" ma:taxonomyMulti="true" ma:sspId="51bf2bdb-7ebc-4f38-9d7b-024a2b106e8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0f612a-290c-404b-bcbd-3771e14ad732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ba2939da-cc71-4692-b166-2b785f525ba8}" ma:internalName="TaxCatchAll" ma:showField="CatchAllData" ma:web="8c0f612a-290c-404b-bcbd-3771e14ad73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f84826b-7353-4215-9cbe-a499127d84ed">
      <Terms xmlns="http://schemas.microsoft.com/office/infopath/2007/PartnerControls"/>
    </lcf76f155ced4ddcb4097134ff3c332f>
    <TaxCatchAll xmlns="8c0f612a-290c-404b-bcbd-3771e14ad732" xsi:nil="true"/>
  </documentManagement>
</p:properties>
</file>

<file path=customXml/itemProps1.xml><?xml version="1.0" encoding="utf-8"?>
<ds:datastoreItem xmlns:ds="http://schemas.openxmlformats.org/officeDocument/2006/customXml" ds:itemID="{39002006-E7D2-45C8-805E-4927C92466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84826b-7353-4215-9cbe-a499127d84ed"/>
    <ds:schemaRef ds:uri="8c0f612a-290c-404b-bcbd-3771e14ad73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9DB5F57-20C1-4746-9BCB-87E48C011BB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B25139D-DF21-4877-BDF4-A1A78D2232AA}">
  <ds:schemaRefs>
    <ds:schemaRef ds:uri="http://schemas.microsoft.com/office/2006/metadata/properties"/>
    <ds:schemaRef ds:uri="http://schemas.microsoft.com/office/infopath/2007/PartnerControls"/>
    <ds:schemaRef ds:uri="2f84826b-7353-4215-9cbe-a499127d84ed"/>
    <ds:schemaRef ds:uri="8c0f612a-290c-404b-bcbd-3771e14ad732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531</Words>
  <Characters>3031</Characters>
  <Application>Microsoft Office Word</Application>
  <DocSecurity>4</DocSecurity>
  <Lines>25</Lines>
  <Paragraphs>7</Paragraphs>
  <ScaleCrop>false</ScaleCrop>
  <Manager/>
  <Company/>
  <LinksUpToDate>false</LinksUpToDate>
  <CharactersWithSpaces>3555</CharactersWithSpaces>
  <SharedDoc>false</SharedDoc>
  <HyperlinkBase/>
  <HLinks>
    <vt:vector size="18" baseType="variant">
      <vt:variant>
        <vt:i4>4849673</vt:i4>
      </vt:variant>
      <vt:variant>
        <vt:i4>6</vt:i4>
      </vt:variant>
      <vt:variant>
        <vt:i4>0</vt:i4>
      </vt:variant>
      <vt:variant>
        <vt:i4>5</vt:i4>
      </vt:variant>
      <vt:variant>
        <vt:lpwstr>http://www.nihealthcollective.org.uk/join</vt:lpwstr>
      </vt:variant>
      <vt:variant>
        <vt:lpwstr/>
      </vt:variant>
      <vt:variant>
        <vt:i4>3932235</vt:i4>
      </vt:variant>
      <vt:variant>
        <vt:i4>3</vt:i4>
      </vt:variant>
      <vt:variant>
        <vt:i4>0</vt:i4>
      </vt:variant>
      <vt:variant>
        <vt:i4>5</vt:i4>
      </vt:variant>
      <vt:variant>
        <vt:lpwstr>mailto:michelle@nihealthcollective.org.uk</vt:lpwstr>
      </vt:variant>
      <vt:variant>
        <vt:lpwstr/>
      </vt:variant>
      <vt:variant>
        <vt:i4>3932235</vt:i4>
      </vt:variant>
      <vt:variant>
        <vt:i4>0</vt:i4>
      </vt:variant>
      <vt:variant>
        <vt:i4>0</vt:i4>
      </vt:variant>
      <vt:variant>
        <vt:i4>5</vt:i4>
      </vt:variant>
      <vt:variant>
        <vt:lpwstr>mailto:michelle@nihealthcollective.org.uk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Michelle Chiarello</cp:lastModifiedBy>
  <cp:revision>46</cp:revision>
  <dcterms:created xsi:type="dcterms:W3CDTF">2025-09-01T03:15:00Z</dcterms:created>
  <dcterms:modified xsi:type="dcterms:W3CDTF">2025-08-31T19:18:00Z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0x010100958E75DDBEE13B4389C6CEBD7DEBCBB6</vt:lpwstr>
  </property>
  <property fmtid="{D5CDD505-2E9C-101B-9397-08002B2CF9AE}" pid="3" name="MediaServiceImageTags">
    <vt:lpwstr/>
  </property>
</Properties>
</file>